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spacing w:before="0" w:beforeAutospacing="0" w:after="0" w:afterAutospacing="0" w:line="570" w:lineRule="exac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spacing w:before="0" w:beforeAutospacing="0" w:after="0" w:afterAutospacing="0" w:line="570" w:lineRule="exac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lang w:val="en-US" w:eastAsia="zh-CN"/>
        </w:rPr>
        <w:t>2022年净水厂运行补贴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lang w:eastAsia="zh-CN"/>
        </w:rPr>
        <w:t>支出</w:t>
      </w:r>
    </w:p>
    <w:p>
      <w:pPr>
        <w:keepNext w:val="0"/>
        <w:keepLines w:val="0"/>
        <w:pageBreakBefore w:val="0"/>
        <w:widowControl/>
        <w:suppressLineNumbers w:val="0"/>
        <w:spacing w:before="0" w:beforeAutospacing="0" w:after="0" w:afterAutospacing="0" w:line="570" w:lineRule="exac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lang w:eastAsia="zh-CN"/>
        </w:rPr>
        <w:t>绩效自评报告</w:t>
      </w:r>
    </w:p>
    <w:p>
      <w:pPr>
        <w:keepNext w:val="0"/>
        <w:keepLines w:val="0"/>
        <w:pageBreakBefore w:val="0"/>
        <w:numPr>
          <w:ilvl w:val="0"/>
          <w:numId w:val="0"/>
        </w:numPr>
        <w:spacing w:beforeAutospacing="0" w:afterAutospacing="0" w:line="570" w:lineRule="exact"/>
        <w:ind w:firstLine="640"/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pacing w:after="0" w:line="570" w:lineRule="exact"/>
        <w:ind w:left="0" w:right="0" w:firstLine="640"/>
        <w:jc w:val="left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按照唐山市财政局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《关于印发唐山市市级部门事前绩效评估规范的通知》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（唐财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绩〔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2019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〕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3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号）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要求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，我局对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2022年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度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净水厂运营补贴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专项资金进行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事前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绩效评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估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。有关情况如下：</w:t>
      </w:r>
    </w:p>
    <w:p>
      <w:pPr>
        <w:keepNext w:val="0"/>
        <w:keepLines w:val="0"/>
        <w:pageBreakBefore w:val="0"/>
        <w:widowControl/>
        <w:spacing w:after="0" w:line="570" w:lineRule="exact"/>
        <w:ind w:left="0" w:right="0" w:firstLine="640"/>
        <w:jc w:val="left"/>
        <w:outlineLvl w:val="9"/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  <w:t>一、净水厂运营补贴专项资金设立背景</w:t>
      </w:r>
    </w:p>
    <w:p>
      <w:pPr>
        <w:keepNext w:val="0"/>
        <w:keepLines w:val="0"/>
        <w:pageBreakBefore w:val="0"/>
        <w:widowControl/>
        <w:spacing w:after="0" w:line="570" w:lineRule="exact"/>
        <w:ind w:left="0" w:right="0" w:firstLine="640"/>
        <w:jc w:val="left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坚持以习近平新时代中国特色社会主义思想为指导，深入贯彻党的十九大和十九届二中、三中、四中、五中、六中全会精神，全面落实习近平总书记“三个努力建成”重要指示和省委“两个率先”要求，增强“四个意识”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/>
        </w:rPr>
        <w:t>、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坚定“四个自信”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zh-CN"/>
        </w:rPr>
        <w:t>、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做到“两个维护”，坚持新发展理念，以争创国家级旅游度假区为引领，以打造国际知名海岛旅游目的地为目标，全力实施基础设施提升、招商引资突破文旅产业提质升级、生态旅游岛建设、营商环境品牌创建“五大工程”，建设高质量发展示范区。持续深化改革创新，持续增进民生福祉，持续推进共建共治共享，切实增强人民群众获得感、幸福感、安全感，不断开创高质量发展新局面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pacing w:after="0" w:line="570" w:lineRule="exact"/>
        <w:ind w:left="0" w:right="0" w:firstLine="640"/>
        <w:jc w:val="left"/>
        <w:outlineLvl w:val="9"/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lang w:val="en-US" w:eastAsia="zh-CN"/>
        </w:rPr>
        <w:t>绩效评估的主要内容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pacing w:after="0" w:line="570" w:lineRule="exact"/>
        <w:ind w:right="0" w:firstLine="640"/>
        <w:jc w:val="left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我们从专项的立项必要性、实施可行性、绩效目标合理性、投入经济性、筹资合规性和可持续性等6个方面进行了全面评估，有关情况如下。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pacing w:after="0" w:line="570" w:lineRule="exact"/>
        <w:ind w:left="0" w:right="0" w:firstLine="643"/>
        <w:jc w:val="left"/>
        <w:outlineLvl w:val="9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 xml:space="preserve">立项必要性 </w:t>
      </w:r>
    </w:p>
    <w:p>
      <w:pPr>
        <w:keepNext w:val="0"/>
        <w:keepLines w:val="0"/>
        <w:pageBreakBefore w:val="0"/>
        <w:widowControl/>
        <w:spacing w:after="0" w:line="570" w:lineRule="exact"/>
        <w:ind w:left="0" w:right="0" w:firstLine="640"/>
        <w:jc w:val="left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水费补贴弥补成本倒挂亏损，有利于企业日常正常运转，有利于维护社会稳定和经济发展。通过降低自来水价格，造福旅游区人民，提供安全、优质自来水源，提升人民幸福感。</w:t>
      </w:r>
    </w:p>
    <w:p>
      <w:pPr>
        <w:keepNext w:val="0"/>
        <w:keepLines w:val="0"/>
        <w:pageBreakBefore w:val="0"/>
        <w:widowControl/>
        <w:spacing w:after="0" w:line="570" w:lineRule="exact"/>
        <w:ind w:left="0" w:right="0" w:firstLine="643"/>
        <w:jc w:val="left"/>
        <w:outlineLvl w:val="9"/>
        <w:rPr>
          <w:rFonts w:hint="eastAsia" w:ascii="方正仿宋简体" w:hAnsi="方正仿宋简体" w:eastAsia="方正仿宋简体" w:cs="方正仿宋简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000000"/>
          <w:sz w:val="32"/>
          <w:szCs w:val="32"/>
          <w:lang w:val="en-US" w:eastAsia="zh-CN"/>
        </w:rPr>
        <w:t>（二）实施可行性</w:t>
      </w:r>
    </w:p>
    <w:p>
      <w:pPr>
        <w:keepNext w:val="0"/>
        <w:keepLines w:val="0"/>
        <w:pageBreakBefore w:val="0"/>
        <w:widowControl/>
        <w:spacing w:after="0" w:line="570" w:lineRule="exact"/>
        <w:ind w:left="0" w:right="0" w:firstLine="640"/>
        <w:jc w:val="left"/>
        <w:outlineLvl w:val="9"/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2"/>
          <w:szCs w:val="32"/>
          <w:lang w:val="en-US" w:eastAsia="zh-CN"/>
        </w:rPr>
        <w:t>选择专业机构对我区净水工作进行委托，签订合同并进行严格督导：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建立完善的运营班组，制定岗位职责以及各岗位规范、操作规程、运管制度，对合同范围内所规定的供水水质、水压、供水连续性等，保质保量的完成，确保出厂水达到国家饮用水相关规定的标准。</w:t>
      </w:r>
    </w:p>
    <w:p>
      <w:pPr>
        <w:keepNext w:val="0"/>
        <w:keepLines w:val="0"/>
        <w:pageBreakBefore w:val="0"/>
        <w:widowControl/>
        <w:spacing w:after="0" w:line="570" w:lineRule="exact"/>
        <w:ind w:left="0" w:right="0" w:firstLine="643"/>
        <w:jc w:val="left"/>
        <w:outlineLvl w:val="9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（三）绩效目标合理性</w:t>
      </w:r>
    </w:p>
    <w:p>
      <w:pPr>
        <w:keepNext w:val="0"/>
        <w:keepLines w:val="0"/>
        <w:pageBreakBefore w:val="0"/>
        <w:widowControl/>
        <w:spacing w:after="0" w:line="570" w:lineRule="exact"/>
        <w:ind w:left="0" w:right="0" w:firstLine="640"/>
        <w:jc w:val="left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针对财政专项资金，住房和城乡建设局依法依规的规范财政资金的管理与使用。专项资金支出范围规范,专款专用。遵循了对项目资金进行管理，项目资金的使用做到了按程序审批、划拨、使用。同时针对项目进行了单独核算，项目的资金管理情况良好。以上这些指标设置是合理的、客观的，规定的绩效目标具备合理性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pacing w:after="0" w:line="570" w:lineRule="exact"/>
        <w:ind w:right="0" w:firstLine="643"/>
        <w:jc w:val="left"/>
        <w:outlineLvl w:val="9"/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（四）投入经济性</w:t>
      </w:r>
    </w:p>
    <w:p>
      <w:pPr>
        <w:keepNext w:val="0"/>
        <w:keepLines w:val="0"/>
        <w:pageBreakBefore w:val="0"/>
        <w:widowControl/>
        <w:spacing w:after="0" w:line="570" w:lineRule="exact"/>
        <w:ind w:left="0" w:right="0" w:firstLine="640"/>
        <w:jc w:val="left"/>
        <w:outlineLvl w:val="9"/>
        <w:rPr>
          <w:rFonts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shd w:val="clear" w:color="auto" w:fill="FFFFFF"/>
          <w:lang w:val="en-US" w:eastAsia="zh-CN"/>
        </w:rPr>
        <w:t>净水处理费用共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需补贴资金500万元。1、做好运营设备设施维修工作，保障设备完好；2、出厂水水质应满足《城市供水管理》所规定的标准，并且按照规定，定期对水质进行第三方化验；3、严格落实化验管理制度、巡视检查制度和信息报送制度，发现异常水质及时调整工艺运行方式或是启动备用水源。</w:t>
      </w:r>
    </w:p>
    <w:p>
      <w:pPr>
        <w:keepNext w:val="0"/>
        <w:keepLines w:val="0"/>
        <w:pageBreakBefore w:val="0"/>
        <w:widowControl/>
        <w:spacing w:after="0" w:line="570" w:lineRule="exact"/>
        <w:ind w:left="0" w:right="0" w:firstLine="643"/>
        <w:jc w:val="left"/>
        <w:outlineLvl w:val="9"/>
        <w:rPr>
          <w:rFonts w:hint="eastAsia" w:ascii="方正仿宋简体" w:hAnsi="方正仿宋简体" w:eastAsia="方正仿宋简体" w:cs="方正仿宋简体"/>
          <w:b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sz w:val="32"/>
          <w:szCs w:val="32"/>
        </w:rPr>
        <w:t>（五）筹资合规性</w:t>
      </w:r>
    </w:p>
    <w:p>
      <w:pPr>
        <w:keepNext w:val="0"/>
        <w:keepLines w:val="0"/>
        <w:pageBreakBefore w:val="0"/>
        <w:widowControl/>
        <w:spacing w:after="0" w:line="570" w:lineRule="exact"/>
        <w:ind w:left="0" w:right="0" w:firstLine="640"/>
        <w:jc w:val="left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shd w:val="clear" w:color="auto" w:fill="FFFFFF"/>
          <w:lang w:val="en-US" w:eastAsia="zh-CN"/>
        </w:rPr>
        <w:t>净水运营共需补贴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项目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资金来源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为本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级财政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，为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本级政府的事权，所需经费支出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、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专项资金来源是合法合规的，符合财政事权与支出责任相适应的原则。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pacing w:after="0" w:line="570" w:lineRule="exact"/>
        <w:ind w:left="0" w:right="0" w:firstLine="643"/>
        <w:jc w:val="left"/>
        <w:outlineLvl w:val="9"/>
        <w:rPr>
          <w:rFonts w:hint="eastAsia" w:ascii="方正仿宋简体" w:hAnsi="方正仿宋简体" w:eastAsia="方正仿宋简体" w:cs="方正仿宋简体"/>
          <w:b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sz w:val="32"/>
          <w:szCs w:val="32"/>
        </w:rPr>
        <w:t>可持续性</w:t>
      </w:r>
    </w:p>
    <w:p>
      <w:pPr>
        <w:pStyle w:val="184"/>
        <w:keepNext w:val="0"/>
        <w:keepLines w:val="0"/>
        <w:pageBreakBefore w:val="0"/>
        <w:widowControl/>
        <w:suppressLineNumbers w:val="0"/>
        <w:spacing w:line="570" w:lineRule="exact"/>
        <w:ind w:firstLine="640"/>
        <w:rPr>
          <w:rFonts w:hint="eastAsia" w:ascii="方正仿宋简体" w:hAnsi="方正仿宋简体" w:eastAsia="方正仿宋简体" w:cs="方正仿宋简体"/>
          <w:b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-SA"/>
        </w:rPr>
        <w:t>做好</w:t>
      </w:r>
      <w:r>
        <w:rPr>
          <w:rFonts w:hint="eastAsia" w:ascii="方正仿宋简体" w:hAnsi="方正仿宋简体" w:eastAsia="方正仿宋简体" w:cs="方正仿宋简体"/>
          <w:color w:val="000000"/>
          <w:sz w:val="32"/>
          <w:szCs w:val="32"/>
          <w:shd w:val="clear" w:color="auto" w:fill="FFFFFF"/>
          <w:lang w:val="en-US" w:eastAsia="zh-CN"/>
        </w:rPr>
        <w:t>供水管理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 w:bidi="ar-SA"/>
        </w:rPr>
        <w:t>工作，有助于提升我区形象、改善人居环境，促进我区基础设施建设快速发展，明显提高居民健康卫生水平。从长远看，可以为促进科学发展、构建和谐社会，实现全面建成小康社会、构建社会主义和谐社会贡献量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pacing w:after="0" w:line="570" w:lineRule="exact"/>
        <w:ind w:left="0" w:right="0" w:firstLine="640"/>
        <w:jc w:val="left"/>
        <w:outlineLvl w:val="9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评估结论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pacing w:after="0" w:line="570" w:lineRule="exact"/>
        <w:ind w:right="0" w:firstLine="640"/>
        <w:jc w:val="left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鉴于上述评估情况，净水补贴费用专项具有必要性，专项确定的绩效目标合理，投入与产出匹配，其预期产出成果具有可持续性，本级财力能够完全给予支持。因此，该专项应当设立。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auto" w:fill="FFFFFF"/>
        <w:spacing w:before="0" w:beforeAutospacing="0" w:after="0" w:afterAutospacing="0" w:line="570" w:lineRule="exact"/>
        <w:ind w:right="0" w:firstLine="640"/>
        <w:jc w:val="left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auto" w:fill="FFFFFF"/>
        <w:spacing w:before="0" w:beforeAutospacing="0" w:after="0" w:afterAutospacing="0" w:line="570" w:lineRule="exact"/>
        <w:ind w:right="0" w:firstLine="640"/>
        <w:jc w:val="left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tbl>
      <w:tblPr>
        <w:tblStyle w:val="28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643"/>
        <w:gridCol w:w="1449"/>
        <w:gridCol w:w="730"/>
        <w:gridCol w:w="1134"/>
        <w:gridCol w:w="254"/>
        <w:gridCol w:w="1322"/>
        <w:gridCol w:w="872"/>
        <w:gridCol w:w="529"/>
        <w:gridCol w:w="567"/>
        <w:gridCol w:w="28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项目名称</w:t>
            </w:r>
          </w:p>
        </w:tc>
        <w:tc>
          <w:tcPr>
            <w:tcW w:w="784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净水厂运行补贴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主管部门</w:t>
            </w:r>
          </w:p>
        </w:tc>
        <w:tc>
          <w:tcPr>
            <w:tcW w:w="48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实施单位</w:t>
            </w:r>
          </w:p>
        </w:tc>
        <w:tc>
          <w:tcPr>
            <w:tcW w:w="20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23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（万元）</w:t>
            </w: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年初预算数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全年预算数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全年执行数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3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8</w:t>
            </w:r>
            <w:r>
              <w:rPr>
                <w:rFonts w:ascii="Calibri" w:hAnsi="Calibri" w:cs="Calibri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3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3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3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年度总体目标</w:t>
            </w:r>
          </w:p>
        </w:tc>
        <w:tc>
          <w:tcPr>
            <w:tcW w:w="55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预期目标</w:t>
            </w:r>
          </w:p>
        </w:tc>
        <w:tc>
          <w:tcPr>
            <w:tcW w:w="29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5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通过实施净水厂运行补贴，能够临时缓解净水厂经营过程中出现的资金短缺问题，最大限度保障全区居民生活正常供水，对全区社会稳定起了重大作用。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2022年度气通过实施净水厂运行补贴发放，净水厂运行稳定。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标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一级指标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二级指标</w:t>
            </w:r>
          </w:p>
        </w:tc>
        <w:tc>
          <w:tcPr>
            <w:tcW w:w="2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三级指标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指标值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完成值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得分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（50）</w:t>
            </w:r>
          </w:p>
        </w:tc>
        <w:tc>
          <w:tcPr>
            <w:tcW w:w="1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质量指标</w:t>
            </w:r>
          </w:p>
        </w:tc>
        <w:tc>
          <w:tcPr>
            <w:tcW w:w="2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pacing w:after="0" w:line="20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合格率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时效指标</w:t>
            </w:r>
          </w:p>
        </w:tc>
        <w:tc>
          <w:tcPr>
            <w:tcW w:w="2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pacing w:after="0" w:line="200" w:lineRule="atLeas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项目进度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12月底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12月底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成本指标</w:t>
            </w:r>
          </w:p>
        </w:tc>
        <w:tc>
          <w:tcPr>
            <w:tcW w:w="2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pacing w:after="0" w:line="20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预算控制树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效益指标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经济效益指标</w:t>
            </w:r>
          </w:p>
        </w:tc>
        <w:tc>
          <w:tcPr>
            <w:tcW w:w="2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pacing w:after="0" w:line="200" w:lineRule="atLeast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节约成本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合理降低单位成本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生态效益指标</w:t>
            </w:r>
          </w:p>
        </w:tc>
        <w:tc>
          <w:tcPr>
            <w:tcW w:w="2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pacing w:line="200" w:lineRule="atLeas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生态环境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持续改善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可持续影响指标</w:t>
            </w:r>
          </w:p>
        </w:tc>
        <w:tc>
          <w:tcPr>
            <w:tcW w:w="2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pacing w:line="20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整体水平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稳步提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升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升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稳步提升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4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2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pacing w:line="200" w:lineRule="atLeas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服务对象满意度（%）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69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1701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0"/>
      <w:numFmt w:val="bullet"/>
      <w:lvlText w:val=""/>
      <w:lvlJc w:val="left"/>
    </w:lvl>
    <w:lvl w:ilvl="2" w:tentative="0">
      <w:start w:val="0"/>
      <w:numFmt w:val="bullet"/>
      <w:lvlText w:val=""/>
      <w:lvlJc w:val="left"/>
    </w:lvl>
    <w:lvl w:ilvl="3" w:tentative="0">
      <w:start w:val="0"/>
      <w:numFmt w:val="bullet"/>
      <w:lvlText w:val=""/>
      <w:lvlJc w:val="left"/>
    </w:lvl>
    <w:lvl w:ilvl="4" w:tentative="0">
      <w:start w:val="0"/>
      <w:numFmt w:val="bullet"/>
      <w:lvlText w:val=""/>
      <w:lvlJc w:val="left"/>
    </w:lvl>
    <w:lvl w:ilvl="5" w:tentative="0">
      <w:start w:val="0"/>
      <w:numFmt w:val="bullet"/>
      <w:lvlText w:val=""/>
      <w:lvlJc w:val="left"/>
    </w:lvl>
    <w:lvl w:ilvl="6" w:tentative="0">
      <w:start w:val="0"/>
      <w:numFmt w:val="bullet"/>
      <w:lvlText w:val=""/>
      <w:lvlJc w:val="left"/>
    </w:lvl>
    <w:lvl w:ilvl="7" w:tentative="0">
      <w:start w:val="0"/>
      <w:numFmt w:val="bullet"/>
      <w:lvlText w:val=""/>
      <w:lvlJc w:val="left"/>
    </w:lvl>
    <w:lvl w:ilvl="8" w:tentative="0">
      <w:start w:val="0"/>
      <w:numFmt w:val="bullet"/>
      <w:lvlText w:val=""/>
      <w:lvlJc w:val="left"/>
    </w:lvl>
  </w:abstractNum>
  <w:abstractNum w:abstractNumId="1">
    <w:nsid w:val="CF092B84"/>
    <w:multiLevelType w:val="multilevel"/>
    <w:tmpl w:val="CF092B8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  <w:lvl w:ilvl="1" w:tentative="0">
      <w:start w:val="0"/>
      <w:numFmt w:val="bullet"/>
      <w:lvlText w:val=""/>
      <w:lvlJc w:val="left"/>
    </w:lvl>
    <w:lvl w:ilvl="2" w:tentative="0">
      <w:start w:val="0"/>
      <w:numFmt w:val="bullet"/>
      <w:lvlText w:val=""/>
      <w:lvlJc w:val="left"/>
    </w:lvl>
    <w:lvl w:ilvl="3" w:tentative="0">
      <w:start w:val="0"/>
      <w:numFmt w:val="bullet"/>
      <w:lvlText w:val=""/>
      <w:lvlJc w:val="left"/>
    </w:lvl>
    <w:lvl w:ilvl="4" w:tentative="0">
      <w:start w:val="0"/>
      <w:numFmt w:val="bullet"/>
      <w:lvlText w:val=""/>
      <w:lvlJc w:val="left"/>
    </w:lvl>
    <w:lvl w:ilvl="5" w:tentative="0">
      <w:start w:val="0"/>
      <w:numFmt w:val="bullet"/>
      <w:lvlText w:val=""/>
      <w:lvlJc w:val="left"/>
    </w:lvl>
    <w:lvl w:ilvl="6" w:tentative="0">
      <w:start w:val="0"/>
      <w:numFmt w:val="bullet"/>
      <w:lvlText w:val=""/>
      <w:lvlJc w:val="left"/>
    </w:lvl>
    <w:lvl w:ilvl="7" w:tentative="0">
      <w:start w:val="0"/>
      <w:numFmt w:val="bullet"/>
      <w:lvlText w:val=""/>
      <w:lvlJc w:val="left"/>
    </w:lvl>
    <w:lvl w:ilvl="8" w:tentative="0">
      <w:start w:val="0"/>
      <w:numFmt w:val="bullet"/>
      <w:lvlText w:val=""/>
      <w:lvlJc w:val="left"/>
    </w:lvl>
  </w:abstractNum>
  <w:abstractNum w:abstractNumId="2">
    <w:nsid w:val="0053208E"/>
    <w:multiLevelType w:val="multilevel"/>
    <w:tmpl w:val="0053208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0"/>
      <w:numFmt w:val="bullet"/>
      <w:lvlText w:val=""/>
      <w:lvlJc w:val="left"/>
    </w:lvl>
    <w:lvl w:ilvl="2" w:tentative="0">
      <w:start w:val="0"/>
      <w:numFmt w:val="bullet"/>
      <w:lvlText w:val=""/>
      <w:lvlJc w:val="left"/>
    </w:lvl>
    <w:lvl w:ilvl="3" w:tentative="0">
      <w:start w:val="0"/>
      <w:numFmt w:val="bullet"/>
      <w:lvlText w:val=""/>
      <w:lvlJc w:val="left"/>
    </w:lvl>
    <w:lvl w:ilvl="4" w:tentative="0">
      <w:start w:val="0"/>
      <w:numFmt w:val="bullet"/>
      <w:lvlText w:val=""/>
      <w:lvlJc w:val="left"/>
    </w:lvl>
    <w:lvl w:ilvl="5" w:tentative="0">
      <w:start w:val="0"/>
      <w:numFmt w:val="bullet"/>
      <w:lvlText w:val=""/>
      <w:lvlJc w:val="left"/>
    </w:lvl>
    <w:lvl w:ilvl="6" w:tentative="0">
      <w:start w:val="0"/>
      <w:numFmt w:val="bullet"/>
      <w:lvlText w:val=""/>
      <w:lvlJc w:val="left"/>
    </w:lvl>
    <w:lvl w:ilvl="7" w:tentative="0">
      <w:start w:val="0"/>
      <w:numFmt w:val="bullet"/>
      <w:lvlText w:val=""/>
      <w:lvlJc w:val="left"/>
    </w:lvl>
    <w:lvl w:ilvl="8" w:tentative="0">
      <w:start w:val="0"/>
      <w:numFmt w:val="bullet"/>
      <w:lvlText w:val=""/>
      <w:lvlJc w:val="left"/>
    </w:lvl>
  </w:abstractNum>
  <w:abstractNum w:abstractNumId="3">
    <w:nsid w:val="59ADCABA"/>
    <w:multiLevelType w:val="multilevel"/>
    <w:tmpl w:val="59ADCABA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  <w:lvl w:ilvl="1" w:tentative="0">
      <w:start w:val="0"/>
      <w:numFmt w:val="bullet"/>
      <w:lvlText w:val=""/>
      <w:lvlJc w:val="left"/>
    </w:lvl>
    <w:lvl w:ilvl="2" w:tentative="0">
      <w:start w:val="0"/>
      <w:numFmt w:val="bullet"/>
      <w:lvlText w:val=""/>
      <w:lvlJc w:val="left"/>
    </w:lvl>
    <w:lvl w:ilvl="3" w:tentative="0">
      <w:start w:val="0"/>
      <w:numFmt w:val="bullet"/>
      <w:lvlText w:val=""/>
      <w:lvlJc w:val="left"/>
    </w:lvl>
    <w:lvl w:ilvl="4" w:tentative="0">
      <w:start w:val="0"/>
      <w:numFmt w:val="bullet"/>
      <w:lvlText w:val=""/>
      <w:lvlJc w:val="left"/>
    </w:lvl>
    <w:lvl w:ilvl="5" w:tentative="0">
      <w:start w:val="0"/>
      <w:numFmt w:val="bullet"/>
      <w:lvlText w:val=""/>
      <w:lvlJc w:val="left"/>
    </w:lvl>
    <w:lvl w:ilvl="6" w:tentative="0">
      <w:start w:val="0"/>
      <w:numFmt w:val="bullet"/>
      <w:lvlText w:val=""/>
      <w:lvlJc w:val="left"/>
    </w:lvl>
    <w:lvl w:ilvl="7" w:tentative="0">
      <w:start w:val="0"/>
      <w:numFmt w:val="bullet"/>
      <w:lvlText w:val=""/>
      <w:lvlJc w:val="left"/>
    </w:lvl>
    <w:lvl w:ilvl="8" w:tentative="0">
      <w:start w:val="0"/>
      <w:numFmt w:val="bullet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characterSpacingControl w:val="doNotCompress"/>
  <w:compat>
    <w:balanceSingleByteDoubleByteWidth/>
    <w:ulTrailSpac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4NmMzZTU5OTc4ZDI2OTMxM2UxMzVmMDRlMzJhZGYifQ=="/>
    <w:docVar w:name="KSO_WPS_MARK_KEY" w:val="1b28ea17-cfc4-48fb-a555-2eedf94f7ddf"/>
  </w:docVars>
  <w:rsids>
    <w:rsidRoot w:val="00000000"/>
    <w:rsid w:val="24691D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326"/>
    <w:qFormat/>
    <w:uiPriority w:val="0"/>
    <w:pPr>
      <w:widowControl w:val="0"/>
      <w:jc w:val="both"/>
    </w:pPr>
    <w:rPr>
      <w:rFonts w:hint="default" w:ascii="Calibri" w:hAnsi="Calibri" w:eastAsia="宋体" w:cs="Times New Roman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8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39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0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1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2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30">
    <w:name w:val="Default Paragraph Font"/>
    <w:semiHidden/>
    <w:unhideWhenUsed/>
    <w:uiPriority w:val="1"/>
  </w:style>
  <w:style w:type="table" w:default="1" w:styleId="28">
    <w:name w:val="Normal Table"/>
    <w:semiHidden/>
    <w:unhideWhenUsed/>
    <w:uiPriority w:val="99"/>
    <w:tblPr/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paragraph" w:styleId="11">
    <w:name w:val="toc 7"/>
    <w:basedOn w:val="1"/>
    <w:next w:val="1"/>
    <w:unhideWhenUsed/>
    <w:uiPriority w:val="39"/>
    <w:pPr>
      <w:spacing w:after="57"/>
      <w:ind w:left="1701" w:right="0" w:firstLine="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13">
    <w:name w:val="toc 5"/>
    <w:basedOn w:val="1"/>
    <w:next w:val="1"/>
    <w:unhideWhenUsed/>
    <w:uiPriority w:val="39"/>
    <w:pPr>
      <w:spacing w:after="57"/>
      <w:ind w:left="1134" w:right="0" w:firstLine="0"/>
    </w:pPr>
  </w:style>
  <w:style w:type="paragraph" w:styleId="14">
    <w:name w:val="toc 3"/>
    <w:basedOn w:val="1"/>
    <w:next w:val="1"/>
    <w:unhideWhenUsed/>
    <w:uiPriority w:val="39"/>
    <w:pPr>
      <w:spacing w:after="57"/>
      <w:ind w:left="567" w:right="0" w:firstLine="0"/>
    </w:pPr>
  </w:style>
  <w:style w:type="paragraph" w:styleId="15">
    <w:name w:val="toc 8"/>
    <w:basedOn w:val="1"/>
    <w:next w:val="1"/>
    <w:unhideWhenUsed/>
    <w:uiPriority w:val="39"/>
    <w:pPr>
      <w:spacing w:after="57"/>
      <w:ind w:left="1984" w:right="0" w:firstLine="0"/>
    </w:pPr>
  </w:style>
  <w:style w:type="paragraph" w:styleId="16">
    <w:name w:val="endnote text"/>
    <w:basedOn w:val="1"/>
    <w:link w:val="180"/>
    <w:semiHidden/>
    <w:unhideWhenUsed/>
    <w:uiPriority w:val="99"/>
    <w:pPr>
      <w:spacing w:after="0" w:line="240" w:lineRule="auto"/>
    </w:pPr>
    <w:rPr>
      <w:sz w:val="20"/>
    </w:rPr>
  </w:style>
  <w:style w:type="paragraph" w:styleId="17">
    <w:name w:val="footer"/>
    <w:basedOn w:val="1"/>
    <w:link w:val="53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8">
    <w:name w:val="header"/>
    <w:basedOn w:val="1"/>
    <w:link w:val="51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9">
    <w:name w:val="toc 1"/>
    <w:basedOn w:val="1"/>
    <w:next w:val="1"/>
    <w:unhideWhenUsed/>
    <w:uiPriority w:val="39"/>
    <w:pPr>
      <w:spacing w:after="57"/>
      <w:ind w:left="0" w:right="0" w:firstLine="0"/>
    </w:pPr>
  </w:style>
  <w:style w:type="paragraph" w:styleId="20">
    <w:name w:val="toc 4"/>
    <w:basedOn w:val="1"/>
    <w:next w:val="1"/>
    <w:unhideWhenUsed/>
    <w:uiPriority w:val="39"/>
    <w:pPr>
      <w:spacing w:after="57"/>
      <w:ind w:left="850" w:right="0" w:firstLine="0"/>
    </w:pPr>
  </w:style>
  <w:style w:type="paragraph" w:styleId="21">
    <w:name w:val="Subtitle"/>
    <w:basedOn w:val="1"/>
    <w:next w:val="1"/>
    <w:link w:val="46"/>
    <w:qFormat/>
    <w:uiPriority w:val="11"/>
    <w:pPr>
      <w:spacing w:before="200" w:after="200"/>
    </w:pPr>
    <w:rPr>
      <w:sz w:val="24"/>
      <w:szCs w:val="24"/>
    </w:rPr>
  </w:style>
  <w:style w:type="paragraph" w:styleId="22">
    <w:name w:val="footnote text"/>
    <w:basedOn w:val="1"/>
    <w:link w:val="179"/>
    <w:semiHidden/>
    <w:unhideWhenUsed/>
    <w:uiPriority w:val="99"/>
    <w:pPr>
      <w:spacing w:after="40" w:line="240" w:lineRule="auto"/>
    </w:pPr>
    <w:rPr>
      <w:sz w:val="18"/>
    </w:rPr>
  </w:style>
  <w:style w:type="paragraph" w:styleId="23">
    <w:name w:val="toc 6"/>
    <w:basedOn w:val="1"/>
    <w:next w:val="1"/>
    <w:unhideWhenUsed/>
    <w:uiPriority w:val="39"/>
    <w:pPr>
      <w:spacing w:after="57"/>
      <w:ind w:left="1417" w:right="0" w:firstLine="0"/>
    </w:pPr>
  </w:style>
  <w:style w:type="paragraph" w:styleId="24">
    <w:name w:val="table of figures"/>
    <w:basedOn w:val="1"/>
    <w:next w:val="1"/>
    <w:unhideWhenUsed/>
    <w:uiPriority w:val="99"/>
    <w:pPr>
      <w:spacing w:after="0" w:afterAutospacing="0"/>
    </w:pPr>
  </w:style>
  <w:style w:type="paragraph" w:styleId="25">
    <w:name w:val="toc 2"/>
    <w:basedOn w:val="1"/>
    <w:next w:val="1"/>
    <w:unhideWhenUsed/>
    <w:uiPriority w:val="39"/>
    <w:pPr>
      <w:spacing w:after="57"/>
      <w:ind w:left="283" w:right="0" w:firstLine="0"/>
    </w:pPr>
  </w:style>
  <w:style w:type="paragraph" w:styleId="26">
    <w:name w:val="toc 9"/>
    <w:basedOn w:val="1"/>
    <w:next w:val="1"/>
    <w:unhideWhenUsed/>
    <w:uiPriority w:val="39"/>
    <w:pPr>
      <w:spacing w:after="57"/>
      <w:ind w:left="2268" w:right="0" w:firstLine="0"/>
    </w:pPr>
  </w:style>
  <w:style w:type="paragraph" w:styleId="27">
    <w:name w:val="Title"/>
    <w:basedOn w:val="1"/>
    <w:next w:val="1"/>
    <w:link w:val="45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29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character" w:styleId="31">
    <w:name w:val="endnote reference"/>
    <w:semiHidden/>
    <w:unhideWhenUsed/>
    <w:uiPriority w:val="99"/>
    <w:rPr>
      <w:vertAlign w:val="superscript"/>
    </w:rPr>
  </w:style>
  <w:style w:type="character" w:styleId="32">
    <w:name w:val="Hyperlink"/>
    <w:unhideWhenUsed/>
    <w:uiPriority w:val="99"/>
    <w:rPr>
      <w:color w:val="0000FF" w:themeColor="hyperlink"/>
      <w:u w:val="single"/>
    </w:rPr>
  </w:style>
  <w:style w:type="character" w:styleId="33">
    <w:name w:val="footnote reference"/>
    <w:unhideWhenUsed/>
    <w:uiPriority w:val="99"/>
    <w:rPr>
      <w:vertAlign w:val="superscript"/>
    </w:rPr>
  </w:style>
  <w:style w:type="character" w:customStyle="1" w:styleId="34">
    <w:name w:val="Heading 1 Char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5">
    <w:name w:val="Heading 2 Char"/>
    <w:link w:val="3"/>
    <w:uiPriority w:val="9"/>
    <w:rPr>
      <w:rFonts w:ascii="Arial" w:hAnsi="Arial" w:eastAsia="Arial" w:cs="Arial"/>
      <w:sz w:val="34"/>
    </w:rPr>
  </w:style>
  <w:style w:type="character" w:customStyle="1" w:styleId="36">
    <w:name w:val="Heading 3 Char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37">
    <w:name w:val="Heading 4 Char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8">
    <w:name w:val="Heading 5 Char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39">
    <w:name w:val="Heading 6 Char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0">
    <w:name w:val="Heading 7 Char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1">
    <w:name w:val="Heading 8 Char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2">
    <w:name w:val="Heading 9 Char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43">
    <w:name w:val="List Paragraph"/>
    <w:basedOn w:val="1"/>
    <w:qFormat/>
    <w:uiPriority w:val="34"/>
    <w:pPr>
      <w:ind w:left="720"/>
      <w:contextualSpacing/>
    </w:pPr>
  </w:style>
  <w:style w:type="paragraph" w:styleId="44">
    <w:name w:val="No Spacing"/>
    <w:qFormat/>
    <w:uiPriority w:val="1"/>
    <w:pPr>
      <w:spacing w:before="0" w:after="0" w:line="240" w:lineRule="auto"/>
    </w:pPr>
    <w:rPr>
      <w:rFonts w:hint="default" w:ascii="Times New Roman" w:hAnsi="Times New Roman" w:eastAsia="宋体" w:cs="Times New Roman"/>
    </w:rPr>
  </w:style>
  <w:style w:type="character" w:customStyle="1" w:styleId="45">
    <w:name w:val="Title Char"/>
    <w:link w:val="27"/>
    <w:uiPriority w:val="10"/>
    <w:rPr>
      <w:sz w:val="48"/>
      <w:szCs w:val="48"/>
    </w:rPr>
  </w:style>
  <w:style w:type="character" w:customStyle="1" w:styleId="46">
    <w:name w:val="Subtitle Char"/>
    <w:link w:val="21"/>
    <w:uiPriority w:val="11"/>
    <w:rPr>
      <w:sz w:val="24"/>
      <w:szCs w:val="24"/>
    </w:rPr>
  </w:style>
  <w:style w:type="paragraph" w:styleId="47">
    <w:name w:val="Quote"/>
    <w:basedOn w:val="1"/>
    <w:next w:val="1"/>
    <w:link w:val="48"/>
    <w:qFormat/>
    <w:uiPriority w:val="29"/>
    <w:pPr>
      <w:ind w:left="720" w:right="720"/>
    </w:pPr>
    <w:rPr>
      <w:i/>
    </w:rPr>
  </w:style>
  <w:style w:type="character" w:customStyle="1" w:styleId="48">
    <w:name w:val="Quote Char"/>
    <w:link w:val="47"/>
    <w:uiPriority w:val="29"/>
    <w:rPr>
      <w:i/>
    </w:rPr>
  </w:style>
  <w:style w:type="paragraph" w:styleId="49">
    <w:name w:val="Intense Quote"/>
    <w:basedOn w:val="1"/>
    <w:next w:val="1"/>
    <w:link w:val="5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0">
    <w:name w:val="Intense Quote Char"/>
    <w:link w:val="49"/>
    <w:uiPriority w:val="30"/>
    <w:rPr>
      <w:i/>
    </w:rPr>
  </w:style>
  <w:style w:type="character" w:customStyle="1" w:styleId="51">
    <w:name w:val="Header Char"/>
    <w:link w:val="18"/>
    <w:uiPriority w:val="99"/>
  </w:style>
  <w:style w:type="character" w:customStyle="1" w:styleId="52">
    <w:name w:val="Footer Char"/>
    <w:link w:val="17"/>
    <w:uiPriority w:val="99"/>
  </w:style>
  <w:style w:type="character" w:customStyle="1" w:styleId="53">
    <w:name w:val="Caption Char"/>
    <w:link w:val="17"/>
    <w:uiPriority w:val="99"/>
  </w:style>
  <w:style w:type="table" w:customStyle="1" w:styleId="54">
    <w:name w:val="Table Grid Light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5">
    <w:name w:val="Plain Table 1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</w:tblStylePr>
    <w:tblStylePr w:type="lastRow">
      <w:rPr>
        <w:rFonts w:ascii="Arial" w:hAnsi="Arial"/>
        <w:b/>
        <w:color w:val="404040"/>
        <w:sz w:val="22"/>
      </w:rPr>
      <w:tblPr/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6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blPr/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7">
    <w:name w:val="Plain Table 3"/>
    <w:uiPriority w:val="99"/>
    <w:pPr>
      <w:spacing w:after="0" w:line="240" w:lineRule="auto"/>
    </w:pPr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8">
    <w:name w:val="Plain Table 4"/>
    <w:uiPriority w:val="99"/>
    <w:pPr>
      <w:spacing w:after="0" w:line="240" w:lineRule="auto"/>
    </w:pPr>
    <w:tblPr/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9">
    <w:name w:val="Plain Table 5"/>
    <w:uiPriority w:val="99"/>
    <w:pPr>
      <w:spacing w:after="0" w:line="240" w:lineRule="auto"/>
    </w:pPr>
    <w:tblPr/>
    <w:tblStylePr w:type="firstRow">
      <w:rPr>
        <w:i/>
        <w:color w:val="404040"/>
      </w:rPr>
      <w:tblPr/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0">
    <w:name w:val="Grid Table 1 Light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1">
    <w:name w:val="Grid Table 1 Light - Accent 1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2">
    <w:name w:val="Grid Table 1 Light - Accent 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3">
    <w:name w:val="Grid Table 1 Light - Accent 3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4">
    <w:name w:val="Grid Table 1 Light - Accent 4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5">
    <w:name w:val="Grid Table 1 Light - Accent 5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6">
    <w:name w:val="Grid Table 1 Light - Accent 6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7">
    <w:name w:val="Grid Table 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8">
    <w:name w:val="Grid Table 2 - Accent 1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9">
    <w:name w:val="Grid Table 2 - Accent 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0">
    <w:name w:val="Grid Table 2 - Accent 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1">
    <w:name w:val="Grid Table 2 - Accent 4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2">
    <w:name w:val="Grid Table 2 - Accent 5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3">
    <w:name w:val="Grid Table 2 - Accent 6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4">
    <w:name w:val="Grid Table 3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5">
    <w:name w:val="Grid Table 3 - Accent 1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6">
    <w:name w:val="Grid Table 3 - Accent 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7">
    <w:name w:val="Grid Table 3 - Accent 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8">
    <w:name w:val="Grid Table 3 - Accent 4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9">
    <w:name w:val="Grid Table 3 - Accent 5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0">
    <w:name w:val="Grid Table 3 - Accent 6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1">
    <w:name w:val="Grid Table 4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2">
    <w:name w:val="Grid Table 4 - Accent 1"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3">
    <w:name w:val="Grid Table 4 - Accent 2"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4">
    <w:name w:val="Grid Table 4 - Accent 3"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5">
    <w:name w:val="Grid Table 4 - Accent 4"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6">
    <w:name w:val="Grid Table 4 - Accent 5"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7">
    <w:name w:val="Grid Table 4 - Accent 6"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8">
    <w:name w:val="Grid Table 5 Dark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98989" w:themeColor="text1" w:themeTint="75" w:fill="898989" w:themeFill="text1" w:themeFillTint="75"/>
      </w:tcPr>
    </w:tblStylePr>
    <w:tblStylePr w:type="band2Vert">
      <w:tblPr/>
    </w:tblStylePr>
    <w:tblStylePr w:type="band1Horz">
      <w:tblPr/>
      <w:tcPr>
        <w:shd w:val="clear" w:color="898989" w:themeColor="text1" w:themeTint="75" w:fill="898989" w:themeFill="text1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9">
    <w:name w:val="Grid Table 5 Dark- Accent 1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5E0" w:themeColor="accent1" w:themeTint="75" w:fill="AEC5E0" w:themeFill="accent1" w:themeFillTint="75"/>
      </w:tcPr>
    </w:tblStylePr>
    <w:tblStylePr w:type="band2Vert">
      <w:tblPr/>
    </w:tblStylePr>
    <w:tblStylePr w:type="band1Horz">
      <w:tblPr/>
      <w:tcPr>
        <w:shd w:val="clear" w:color="AEC5E0" w:themeColor="accent1" w:themeTint="75" w:fill="AEC5E0" w:themeFill="accent1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0">
    <w:name w:val="Grid Table 5 Dark - Accent 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2Vert">
      <w:tblPr/>
    </w:tblStylePr>
    <w:tblStylePr w:type="band1Horz">
      <w:tblPr/>
      <w:tcPr>
        <w:shd w:val="clear" w:color="E2AEAD" w:themeColor="accent2" w:themeTint="75" w:fill="E2AEAD" w:themeFill="accent2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1">
    <w:name w:val="Grid Table 5 Dark - Accent 3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1DFB2" w:themeColor="accent3" w:themeTint="75" w:fill="D1DFB2" w:themeFill="accent3" w:themeFillTint="75"/>
      </w:tcPr>
    </w:tblStylePr>
    <w:tblStylePr w:type="band2Vert">
      <w:tblPr/>
    </w:tblStylePr>
    <w:tblStylePr w:type="band1Horz">
      <w:tblPr/>
      <w:tcPr>
        <w:shd w:val="clear" w:color="D1DFB2" w:themeColor="accent3" w:themeTint="75" w:fill="D1DFB2" w:themeFill="accent3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2">
    <w:name w:val="Grid Table 5 Dark- Accent 4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2Vert">
      <w:tblPr/>
    </w:tblStylePr>
    <w:tblStylePr w:type="band1Horz">
      <w:tblPr/>
      <w:tcPr>
        <w:shd w:val="clear" w:color="C4B7D4" w:themeColor="accent4" w:themeTint="75" w:fill="C4B7D4" w:themeFill="accent4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3">
    <w:name w:val="Grid Table 5 Dark - Accent 5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2Vert">
      <w:tblPr/>
    </w:tblStylePr>
    <w:tblStylePr w:type="band1Horz">
      <w:tblPr/>
      <w:tcPr>
        <w:shd w:val="clear" w:color="ACD8E4" w:themeColor="accent5" w:themeTint="75" w:fill="ACD8E4" w:themeFill="accent5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4">
    <w:name w:val="Grid Table 5 Dark - Accent 6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2Vert">
      <w:tblPr/>
    </w:tblStylePr>
    <w:tblStylePr w:type="band1Horz">
      <w:tblPr/>
      <w:tcPr>
        <w:shd w:val="clear" w:color="FBCEAA" w:themeColor="accent6" w:themeTint="75" w:fill="FBCEAA" w:themeFill="accent6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5">
    <w:name w:val="Grid Table 6 Colorful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Shade="95" w:themeTint="80"/>
      </w:rPr>
      <w:tblPr/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  <w:tblPr/>
    </w:tblStylePr>
    <w:tblStylePr w:type="firstCol">
      <w:rPr>
        <w:b/>
        <w:color w:val="7E7E7E" w:themeColor="text1" w:themeShade="95" w:themeTint="80"/>
      </w:rPr>
      <w:tblPr/>
    </w:tblStylePr>
    <w:tblStylePr w:type="lastCol">
      <w:rPr>
        <w:b/>
        <w:color w:val="7E7E7E" w:themeColor="text1" w:themeShade="95" w:themeTint="80"/>
      </w:rPr>
      <w:tblPr/>
    </w:tblStylePr>
    <w:tblStylePr w:type="band1Vert"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7E7E7E" w:themeColor="text1" w:themeShade="95" w:themeTint="8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6">
    <w:name w:val="Grid Table 6 Colorful - Accent 1"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Shade="95" w:themeTint="80"/>
      </w:rPr>
      <w:tblPr/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Shade="95" w:themeTint="80"/>
      </w:rPr>
      <w:tblPr/>
    </w:tblStylePr>
    <w:tblStylePr w:type="firstCol">
      <w:rPr>
        <w:b/>
        <w:color w:val="A6BFDD" w:themeColor="accent1" w:themeShade="95" w:themeTint="80"/>
      </w:rPr>
      <w:tblPr/>
    </w:tblStylePr>
    <w:tblStylePr w:type="lastCol">
      <w:rPr>
        <w:b/>
        <w:color w:val="A6BFDD" w:themeColor="accent1" w:themeShade="95" w:themeTint="80"/>
      </w:rPr>
      <w:tblPr/>
    </w:tblStylePr>
    <w:tblStylePr w:type="band1Vert">
      <w:tblPr/>
      <w:tcPr>
        <w:shd w:val="clear" w:color="DBE5F1" w:themeColor="accent1" w:themeTint="34" w:fill="DBE5F1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A6BFDD" w:themeColor="accent1" w:themeShade="95" w:themeTint="8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7">
    <w:name w:val="Grid Table 6 Colorful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blPr/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99795" w:themeColor="accent2" w:themeShade="95" w:themeTint="97"/>
      </w:rPr>
      <w:tblPr/>
    </w:tblStylePr>
    <w:tblStylePr w:type="firstCol">
      <w:rPr>
        <w:b/>
        <w:color w:val="D99795" w:themeColor="accent2" w:themeShade="95" w:themeTint="97"/>
      </w:rPr>
      <w:tblPr/>
    </w:tblStylePr>
    <w:tblStylePr w:type="lastCol">
      <w:rPr>
        <w:b/>
        <w:color w:val="D99795" w:themeColor="accent2" w:themeShade="95" w:themeTint="97"/>
      </w:rPr>
      <w:tblPr/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D99795" w:themeColor="accent2" w:themeShade="95" w:themeTint="97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8">
    <w:name w:val="Grid Table 6 Colorful - Accent 3"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Shade="95" w:themeTint="FE"/>
      </w:rPr>
      <w:tblPr/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Shade="95" w:themeTint="FE"/>
      </w:rPr>
      <w:tblPr/>
    </w:tblStylePr>
    <w:tblStylePr w:type="firstCol">
      <w:rPr>
        <w:b/>
        <w:color w:val="9BBB59" w:themeColor="accent3" w:themeShade="95" w:themeTint="FE"/>
      </w:rPr>
      <w:tblPr/>
    </w:tblStylePr>
    <w:tblStylePr w:type="lastCol">
      <w:rPr>
        <w:b/>
        <w:color w:val="9BBB59" w:themeColor="accent3" w:themeShade="95" w:themeTint="FE"/>
      </w:rPr>
      <w:tblPr/>
    </w:tblStylePr>
    <w:tblStylePr w:type="band1Vert"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9BBB59" w:themeColor="accent3" w:themeShade="95" w:themeTint="FE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9">
    <w:name w:val="Grid Table 6 Colorful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blPr/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Shade="95" w:themeTint="9A"/>
      </w:rPr>
      <w:tblPr/>
    </w:tblStylePr>
    <w:tblStylePr w:type="firstCol">
      <w:rPr>
        <w:b/>
        <w:color w:val="B2A1C6" w:themeColor="accent4" w:themeShade="95" w:themeTint="9A"/>
      </w:rPr>
      <w:tblPr/>
    </w:tblStylePr>
    <w:tblStylePr w:type="lastCol">
      <w:rPr>
        <w:b/>
        <w:color w:val="B2A1C6" w:themeColor="accent4" w:themeShade="95" w:themeTint="9A"/>
      </w:rPr>
      <w:tblPr/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B2A1C6" w:themeColor="accent4" w:themeShade="95" w:themeTint="9A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0">
    <w:name w:val="Grid Table 6 Colorful - Accent 5"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1">
    <w:name w:val="Grid Table 6 Colorful - Accent 6"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2">
    <w:name w:val="Grid Table 7 Colorful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7E7E7E" w:themeColor="text1" w:themeShade="95" w:themeTint="80"/>
        <w:sz w:val="22"/>
      </w:rPr>
      <w:tblPr/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blPr/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blPr/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blPr/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7E7E7E" w:themeColor="text1" w:themeShade="95" w:themeTint="8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3">
    <w:name w:val="Grid Table 7 Colorful - Accent 1"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6BFDD" w:themeColor="accent1" w:themeShade="95" w:themeTint="80"/>
        <w:sz w:val="22"/>
      </w:rPr>
      <w:tblPr/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Shade="95" w:themeTint="80"/>
        <w:sz w:val="22"/>
      </w:rPr>
      <w:tblPr/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Shade="95" w:themeTint="80"/>
        <w:sz w:val="22"/>
      </w:rPr>
      <w:tblPr/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Shade="95" w:themeTint="80"/>
        <w:sz w:val="22"/>
      </w:rPr>
      <w:tblPr/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BE5F1" w:themeColor="accent1" w:themeTint="34" w:fill="DBE5F1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A6BFDD" w:themeColor="accent1" w:themeShade="95" w:themeTint="8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4">
    <w:name w:val="Grid Table 7 Colorful - Accent 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99795" w:themeColor="accent2" w:themeShade="95" w:themeTint="97"/>
        <w:sz w:val="22"/>
      </w:rPr>
      <w:tblPr/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795" w:themeColor="accent2" w:themeShade="95" w:themeTint="97"/>
        <w:sz w:val="22"/>
      </w:rPr>
      <w:tblPr/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blPr/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blPr/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D99795" w:themeColor="accent2" w:themeShade="95" w:themeTint="97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5">
    <w:name w:val="Grid Table 7 Colorful - Accent 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Shade="95" w:themeTint="FE"/>
        <w:sz w:val="22"/>
      </w:rPr>
      <w:tblPr/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Shade="95" w:themeTint="FE"/>
        <w:sz w:val="22"/>
      </w:rPr>
      <w:tblPr/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Shade="95" w:themeTint="FE"/>
        <w:sz w:val="22"/>
      </w:rPr>
      <w:tblPr/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Shade="95" w:themeTint="FE"/>
        <w:sz w:val="22"/>
      </w:rPr>
      <w:tblPr/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9BBB59" w:themeColor="accent3" w:themeShade="95" w:themeTint="FE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6">
    <w:name w:val="Grid Table 7 Colorful - Accent 4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2A1C6" w:themeColor="accent4" w:themeShade="95" w:themeTint="9A"/>
        <w:sz w:val="22"/>
      </w:rPr>
      <w:tblPr/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Shade="95" w:themeTint="9A"/>
        <w:sz w:val="22"/>
      </w:rPr>
      <w:tblPr/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blPr/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blPr/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B2A1C6" w:themeColor="accent4" w:themeShade="95" w:themeTint="9A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7">
    <w:name w:val="Grid Table 7 Colorful - Accent 5"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8">
    <w:name w:val="Grid Table 7 Colorful - Accent 6"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9">
    <w:name w:val="List Table 1 Light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0">
    <w:name w:val="List Table 1 Light - Accent 1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tblPr/>
      <w:tcPr>
        <w:shd w:val="clear" w:color="D2DFEE" w:themeColor="accent1" w:themeTint="40" w:fill="D2DFEE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1">
    <w:name w:val="List Table 1 Light - Accent 2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tblPr/>
      <w:tcPr>
        <w:shd w:val="clear" w:color="EFD3D2" w:themeColor="accent2" w:themeTint="40" w:fill="EFD3D2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2">
    <w:name w:val="List Table 1 Light - Accent 3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tblPr/>
      <w:tcPr>
        <w:shd w:val="clear" w:color="E5EDD5" w:themeColor="accent3" w:themeTint="40" w:fill="E5EDD5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3">
    <w:name w:val="List Table 1 Light - Accent 4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tblPr/>
      <w:tcPr>
        <w:shd w:val="clear" w:color="DFD8E7" w:themeColor="accent4" w:themeTint="40" w:fill="DFD8E7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4">
    <w:name w:val="List Table 1 Light - Accent 5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tblPr/>
      <w:tcPr>
        <w:shd w:val="clear" w:color="D1EAF0" w:themeColor="accent5" w:themeTint="40" w:fill="D1EAF0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5">
    <w:name w:val="List Table 1 Light - Accent 6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tblPr/>
      <w:tcPr>
        <w:shd w:val="clear" w:color="FCE4D0" w:themeColor="accent6" w:themeTint="40" w:fill="FCE4D0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6">
    <w:name w:val="List Table 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7">
    <w:name w:val="List Table 2 - Accent 1"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8">
    <w:name w:val="List Table 2 - Accent 2"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9">
    <w:name w:val="List Table 2 - Accent 3"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0">
    <w:name w:val="List Table 2 - Accent 4"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1">
    <w:name w:val="List Table 2 - Accent 5"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2">
    <w:name w:val="List Table 2 - Accent 6"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3">
    <w:name w:val="List Table 3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4">
    <w:name w:val="List Table 3 - Accent 1"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5">
    <w:name w:val="List Table 3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6">
    <w:name w:val="List Table 3 - Accent 3"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7">
    <w:name w:val="List Table 3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8">
    <w:name w:val="List Table 3 - Accent 5"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9">
    <w:name w:val="List Table 3 - Accent 6"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0">
    <w:name w:val="List Table 4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1">
    <w:name w:val="List Table 4 - Accent 1"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2">
    <w:name w:val="List Table 4 - Accent 2"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3">
    <w:name w:val="List Table 4 - Accent 3"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4">
    <w:name w:val="List Table 4 - Accent 4"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5">
    <w:name w:val="List Table 4 - Accent 5"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6">
    <w:name w:val="List Table 4 - Accent 6"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7">
    <w:name w:val="List Table 5 Dark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  <w:tblPr/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8">
    <w:name w:val="List Table 5 Dark - Accent 1"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  <w:tblPr/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9">
    <w:name w:val="List Table 5 Dark - Accent 2"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  <w:tblPr/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0">
    <w:name w:val="List Table 5 Dark - Accent 3"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  <w:tblPr/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1">
    <w:name w:val="List Table 5 Dark - Accent 4"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  <w:tblPr/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2">
    <w:name w:val="List Table 5 Dark - Accent 5"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  <w:tblPr/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3">
    <w:name w:val="List Table 5 Dark - Accent 6"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  <w:tblPr/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4">
    <w:name w:val="List Table 6 Colorful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5">
    <w:name w:val="List Table 6 Colorful - Accent 1"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5"/>
      </w:rPr>
      <w:tblPr/>
    </w:tblStylePr>
    <w:tblStylePr w:type="lastCol">
      <w:rPr>
        <w:b/>
        <w:color w:val="2A4B71" w:themeColor="accent1" w:themeShade="95"/>
      </w:rPr>
      <w:tblPr/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2A4B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6">
    <w:name w:val="List Table 6 Colorful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blPr/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99795" w:themeColor="accent2" w:themeShade="95" w:themeTint="97"/>
      </w:rPr>
      <w:tblPr/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99795" w:themeColor="accent2" w:themeShade="95" w:themeTint="97"/>
      </w:rPr>
      <w:tblPr/>
    </w:tblStylePr>
    <w:tblStylePr w:type="lastCol">
      <w:rPr>
        <w:b/>
        <w:color w:val="D99795" w:themeColor="accent2" w:themeShade="95" w:themeTint="97"/>
      </w:rPr>
      <w:tblPr/>
    </w:tblStylePr>
    <w:tblStylePr w:type="band1Vert"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D99795" w:themeColor="accent2" w:themeShade="95" w:themeTint="97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7">
    <w:name w:val="List Table 6 Colorful - Accent 3"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C" w:themeColor="accent3" w:themeShade="95" w:themeTint="98"/>
      </w:rPr>
      <w:tblPr/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C" w:themeColor="accent3" w:themeShade="95" w:themeTint="98"/>
      </w:rPr>
      <w:tblPr/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C" w:themeColor="accent3" w:themeShade="95" w:themeTint="98"/>
      </w:rPr>
      <w:tblPr/>
    </w:tblStylePr>
    <w:tblStylePr w:type="lastCol">
      <w:rPr>
        <w:b/>
        <w:color w:val="C3D69C" w:themeColor="accent3" w:themeShade="95" w:themeTint="98"/>
      </w:rPr>
      <w:tblPr/>
    </w:tblStylePr>
    <w:tblStylePr w:type="band1Vert"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C3D69C" w:themeColor="accent3" w:themeShade="95" w:themeTint="98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8">
    <w:name w:val="List Table 6 Colorful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blPr/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Shade="95" w:themeTint="9A"/>
      </w:rPr>
      <w:tblPr/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Shade="95" w:themeTint="9A"/>
      </w:rPr>
      <w:tblPr/>
    </w:tblStylePr>
    <w:tblStylePr w:type="lastCol">
      <w:rPr>
        <w:b/>
        <w:color w:val="B2A1C6" w:themeColor="accent4" w:themeShade="95" w:themeTint="9A"/>
      </w:rPr>
      <w:tblPr/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B2A1C6" w:themeColor="accent4" w:themeShade="95" w:themeTint="9A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9">
    <w:name w:val="List Table 6 Colorful - Accent 5"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Shade="95" w:themeTint="9A"/>
      </w:rPr>
      <w:tblPr/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Shade="95" w:themeTint="9A"/>
      </w:rPr>
      <w:tblPr/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Shade="95" w:themeTint="9A"/>
      </w:rPr>
      <w:tblPr/>
    </w:tblStylePr>
    <w:tblStylePr w:type="lastCol">
      <w:rPr>
        <w:b/>
        <w:color w:val="92CCDC" w:themeColor="accent5" w:themeShade="95" w:themeTint="9A"/>
      </w:rPr>
      <w:tblPr/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92CCDC" w:themeColor="accent5" w:themeShade="95" w:themeTint="9A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0">
    <w:name w:val="List Table 6 Colorful - Accent 6"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Shade="95" w:themeTint="98"/>
      </w:rPr>
      <w:tblPr/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Shade="95" w:themeTint="98"/>
      </w:rPr>
      <w:tblPr/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Shade="95" w:themeTint="98"/>
      </w:rPr>
      <w:tblPr/>
    </w:tblStylePr>
    <w:tblStylePr w:type="lastCol">
      <w:rPr>
        <w:b/>
        <w:color w:val="FAC090" w:themeColor="accent6" w:themeShade="95" w:themeTint="98"/>
      </w:rPr>
      <w:tblPr/>
    </w:tblStylePr>
    <w:tblStylePr w:type="band1Vert"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FAC090" w:themeColor="accent6" w:themeShade="95" w:themeTint="98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1">
    <w:name w:val="List Table 7 Colorful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7E7E7E" w:themeColor="text1" w:themeShade="95" w:themeTint="80"/>
        <w:sz w:val="22"/>
      </w:rPr>
      <w:tblPr/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blPr/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blPr/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blPr/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7E7E7E" w:themeColor="text1" w:themeShade="95" w:themeTint="8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2">
    <w:name w:val="List Table 7 Colorful - Accent 1"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5"/>
        <w:sz w:val="22"/>
      </w:rPr>
      <w:tblPr/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5"/>
        <w:sz w:val="22"/>
      </w:rPr>
      <w:tblPr/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blPr/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2A4B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3">
    <w:name w:val="List Table 7 Colorful - Accent 2"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99795" w:themeColor="accent2" w:themeShade="95" w:themeTint="97"/>
        <w:sz w:val="22"/>
      </w:rPr>
      <w:tblPr/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795" w:themeColor="accent2" w:themeShade="95" w:themeTint="97"/>
        <w:sz w:val="22"/>
      </w:rPr>
      <w:tblPr/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blPr/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blPr/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D99795" w:themeColor="accent2" w:themeShade="95" w:themeTint="97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4">
    <w:name w:val="List Table 7 Colorful - Accent 3"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C" w:themeColor="accent3" w:themeShade="95" w:themeTint="98"/>
        <w:sz w:val="22"/>
      </w:rPr>
      <w:tblPr/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C" w:themeColor="accent3" w:themeShade="95" w:themeTint="98"/>
        <w:sz w:val="22"/>
      </w:rPr>
      <w:tblPr/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C" w:themeColor="accent3" w:themeShade="95" w:themeTint="98"/>
        <w:sz w:val="22"/>
      </w:rPr>
      <w:tblPr/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C" w:themeColor="accent3" w:themeShade="95" w:themeTint="98"/>
        <w:sz w:val="22"/>
      </w:rPr>
      <w:tblPr/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C3D69C" w:themeColor="accent3" w:themeShade="95" w:themeTint="98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5">
    <w:name w:val="List Table 7 Colorful - Accent 4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2A1C6" w:themeColor="accent4" w:themeShade="95" w:themeTint="9A"/>
        <w:sz w:val="22"/>
      </w:rPr>
      <w:tblPr/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Shade="95" w:themeTint="9A"/>
        <w:sz w:val="22"/>
      </w:rPr>
      <w:tblPr/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blPr/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blPr/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B2A1C6" w:themeColor="accent4" w:themeShade="95" w:themeTint="9A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6">
    <w:name w:val="List Table 7 Colorful - Accent 5"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2CCDC" w:themeColor="accent5" w:themeShade="95" w:themeTint="9A"/>
        <w:sz w:val="22"/>
      </w:rPr>
      <w:tblPr/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Shade="95" w:themeTint="9A"/>
        <w:sz w:val="22"/>
      </w:rPr>
      <w:tblPr/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Shade="95" w:themeTint="9A"/>
        <w:sz w:val="22"/>
      </w:rPr>
      <w:tblPr/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Shade="95" w:themeTint="9A"/>
        <w:sz w:val="22"/>
      </w:rPr>
      <w:tblPr/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92CCDC" w:themeColor="accent5" w:themeShade="95" w:themeTint="9A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7">
    <w:name w:val="List Table 7 Colorful - Accent 6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Shade="95" w:themeTint="98"/>
        <w:sz w:val="22"/>
      </w:rPr>
      <w:tblPr/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Shade="95" w:themeTint="98"/>
        <w:sz w:val="22"/>
      </w:rPr>
      <w:tblPr/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Shade="95" w:themeTint="98"/>
        <w:sz w:val="22"/>
      </w:rPr>
      <w:tblPr/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Shade="95" w:themeTint="98"/>
        <w:sz w:val="22"/>
      </w:rPr>
      <w:tblPr/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FAC090" w:themeColor="accent6" w:themeShade="95" w:themeTint="98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8">
    <w:name w:val="Lined - Accent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9">
    <w:name w:val="Lined - Accent 1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0">
    <w:name w:val="Lined - Accent 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1">
    <w:name w:val="Lined - Accent 3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2">
    <w:name w:val="Lined - Accent 4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3">
    <w:name w:val="Lined - Accent 5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4">
    <w:name w:val="Lined - Accent 6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5">
    <w:name w:val="Bordered &amp; Lined - Accent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6">
    <w:name w:val="Bordered &amp; Lined - Accent 1"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7">
    <w:name w:val="Bordered &amp; Lined - Accent 2"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8">
    <w:name w:val="Bordered &amp; Lined - Accent 3"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9">
    <w:name w:val="Bordered &amp; Lined - Accent 4"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0">
    <w:name w:val="Bordered &amp; Lined - Accent 5"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1">
    <w:name w:val="Bordered &amp; Lined - Accent 6"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2">
    <w:name w:val="Bordered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7E7E7E" w:themeColor="text1" w:themeTint="80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3">
    <w:name w:val="Bordered - Accent 1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4">
    <w:name w:val="Bordered - Accent 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D99795" w:themeColor="accent2" w:themeTint="97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5">
    <w:name w:val="Bordered - Accent 3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C3D69C" w:themeColor="accent3" w:themeTint="98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6">
    <w:name w:val="Bordered - Accent 4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B2A1C6" w:themeColor="accent4" w:themeTint="9A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7">
    <w:name w:val="Bordered - Accent 5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92CCDC" w:themeColor="accent5" w:themeTint="9A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8">
    <w:name w:val="Bordered - Accent 6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FAC090" w:themeColor="accent6" w:themeTint="98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character" w:customStyle="1" w:styleId="179">
    <w:name w:val="Footnote Text Char"/>
    <w:link w:val="22"/>
    <w:uiPriority w:val="99"/>
    <w:rPr>
      <w:sz w:val="18"/>
    </w:rPr>
  </w:style>
  <w:style w:type="character" w:customStyle="1" w:styleId="180">
    <w:name w:val="Endnote Text Char"/>
    <w:link w:val="16"/>
    <w:uiPriority w:val="99"/>
    <w:rPr>
      <w:sz w:val="20"/>
    </w:rPr>
  </w:style>
  <w:style w:type="paragraph" w:customStyle="1" w:styleId="181">
    <w:name w:val="TOC Heading"/>
    <w:unhideWhenUsed/>
    <w:uiPriority w:val="39"/>
    <w:rPr>
      <w:rFonts w:hint="default" w:ascii="Times New Roman" w:hAnsi="Times New Roman" w:eastAsia="宋体" w:cs="Times New Roman"/>
    </w:rPr>
  </w:style>
  <w:style w:type="character" w:customStyle="1" w:styleId="182">
    <w:name w:val="默认段落字体1"/>
    <w:link w:val="1"/>
    <w:semiHidden/>
    <w:uiPriority w:val="0"/>
  </w:style>
  <w:style w:type="table" w:customStyle="1" w:styleId="183">
    <w:name w:val="普通表格1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paragraph" w:customStyle="1" w:styleId="184">
    <w:name w:val="普通(网站)1"/>
    <w:basedOn w:val="1"/>
    <w:uiPriority w:val="0"/>
    <w:pPr>
      <w:spacing w:before="100" w:beforeAutospacing="1" w:after="100" w:afterAutospacing="1"/>
      <w:ind w:left="0" w:right="0"/>
      <w:jc w:val="left"/>
    </w:pPr>
    <w:rPr>
      <w:sz w:val="24"/>
      <w:lang w:val="en-US" w:eastAsia="zh-CN" w:bidi="ar"/>
    </w:rPr>
  </w:style>
  <w:style w:type="character" w:customStyle="1" w:styleId="185">
    <w:name w:val="已访问的超链接1"/>
    <w:basedOn w:val="182"/>
    <w:link w:val="1"/>
    <w:uiPriority w:val="0"/>
    <w:rPr>
      <w:color w:val="434343"/>
      <w:u w:val="none"/>
    </w:rPr>
  </w:style>
  <w:style w:type="character" w:customStyle="1" w:styleId="186">
    <w:name w:val="强调1"/>
    <w:basedOn w:val="182"/>
    <w:link w:val="1"/>
    <w:qFormat/>
    <w:uiPriority w:val="0"/>
  </w:style>
  <w:style w:type="character" w:customStyle="1" w:styleId="187">
    <w:name w:val="超链接1"/>
    <w:basedOn w:val="182"/>
    <w:link w:val="1"/>
    <w:uiPriority w:val="0"/>
    <w:rPr>
      <w:color w:val="434343"/>
      <w:u w:val="none"/>
    </w:rPr>
  </w:style>
  <w:style w:type="character" w:customStyle="1" w:styleId="188">
    <w:name w:val="xtb-fr-22"/>
    <w:basedOn w:val="182"/>
    <w:link w:val="1"/>
    <w:uiPriority w:val="0"/>
  </w:style>
  <w:style w:type="character" w:customStyle="1" w:styleId="189">
    <w:name w:val="zy-gr-bj1"/>
    <w:basedOn w:val="182"/>
    <w:link w:val="1"/>
    <w:uiPriority w:val="0"/>
  </w:style>
  <w:style w:type="character" w:customStyle="1" w:styleId="190">
    <w:name w:val="xtb-fr-08"/>
    <w:basedOn w:val="182"/>
    <w:link w:val="1"/>
    <w:uiPriority w:val="0"/>
  </w:style>
  <w:style w:type="character" w:customStyle="1" w:styleId="191">
    <w:name w:val="xtb-fr-19"/>
    <w:basedOn w:val="182"/>
    <w:link w:val="1"/>
    <w:uiPriority w:val="0"/>
  </w:style>
  <w:style w:type="character" w:customStyle="1" w:styleId="192">
    <w:name w:val="lm5-l-x-t-sp3"/>
    <w:basedOn w:val="182"/>
    <w:link w:val="1"/>
    <w:uiPriority w:val="0"/>
  </w:style>
  <w:style w:type="character" w:customStyle="1" w:styleId="193">
    <w:name w:val="lm5-l-x-t-sp2"/>
    <w:basedOn w:val="182"/>
    <w:link w:val="1"/>
    <w:uiPriority w:val="0"/>
  </w:style>
  <w:style w:type="character" w:customStyle="1" w:styleId="194">
    <w:name w:val="xtb-fr-15"/>
    <w:basedOn w:val="182"/>
    <w:link w:val="1"/>
    <w:uiPriority w:val="0"/>
  </w:style>
  <w:style w:type="character" w:customStyle="1" w:styleId="195">
    <w:name w:val="zy-gr-bj23"/>
    <w:basedOn w:val="182"/>
    <w:link w:val="1"/>
    <w:uiPriority w:val="0"/>
  </w:style>
  <w:style w:type="character" w:customStyle="1" w:styleId="196">
    <w:name w:val="hdjl-x-l-m-sp1"/>
    <w:basedOn w:val="182"/>
    <w:link w:val="1"/>
    <w:uiPriority w:val="0"/>
  </w:style>
  <w:style w:type="character" w:customStyle="1" w:styleId="197">
    <w:name w:val="zy-gr-bj26"/>
    <w:basedOn w:val="182"/>
    <w:link w:val="1"/>
    <w:uiPriority w:val="0"/>
  </w:style>
  <w:style w:type="character" w:customStyle="1" w:styleId="198">
    <w:name w:val="zy-fr-bj7"/>
    <w:basedOn w:val="182"/>
    <w:link w:val="1"/>
    <w:uiPriority w:val="0"/>
  </w:style>
  <w:style w:type="character" w:customStyle="1" w:styleId="199">
    <w:name w:val="xtb-fr-18"/>
    <w:basedOn w:val="182"/>
    <w:link w:val="1"/>
    <w:uiPriority w:val="0"/>
  </w:style>
  <w:style w:type="character" w:customStyle="1" w:styleId="200">
    <w:name w:val="zy-gr-bj5"/>
    <w:basedOn w:val="182"/>
    <w:link w:val="1"/>
    <w:uiPriority w:val="0"/>
  </w:style>
  <w:style w:type="character" w:customStyle="1" w:styleId="201">
    <w:name w:val="xtb-gr-19"/>
    <w:basedOn w:val="182"/>
    <w:link w:val="1"/>
    <w:uiPriority w:val="0"/>
  </w:style>
  <w:style w:type="character" w:customStyle="1" w:styleId="202">
    <w:name w:val="xtb-gr-05"/>
    <w:basedOn w:val="182"/>
    <w:link w:val="1"/>
    <w:uiPriority w:val="0"/>
  </w:style>
  <w:style w:type="character" w:customStyle="1" w:styleId="203">
    <w:name w:val="zy-gr-bj2"/>
    <w:basedOn w:val="182"/>
    <w:link w:val="1"/>
    <w:uiPriority w:val="0"/>
  </w:style>
  <w:style w:type="character" w:customStyle="1" w:styleId="204">
    <w:name w:val="zy-fr-bj24"/>
    <w:basedOn w:val="182"/>
    <w:link w:val="1"/>
    <w:uiPriority w:val="0"/>
  </w:style>
  <w:style w:type="character" w:customStyle="1" w:styleId="205">
    <w:name w:val="xtb-gr-22"/>
    <w:basedOn w:val="182"/>
    <w:link w:val="1"/>
    <w:uiPriority w:val="0"/>
  </w:style>
  <w:style w:type="character" w:customStyle="1" w:styleId="206">
    <w:name w:val="xtb-gr-21"/>
    <w:basedOn w:val="182"/>
    <w:link w:val="1"/>
    <w:uiPriority w:val="0"/>
  </w:style>
  <w:style w:type="character" w:customStyle="1" w:styleId="207">
    <w:name w:val="bsfw-sp41"/>
    <w:basedOn w:val="182"/>
    <w:link w:val="1"/>
    <w:uiPriority w:val="0"/>
    <w:rPr>
      <w:color w:val="FFFFFF"/>
    </w:rPr>
  </w:style>
  <w:style w:type="character" w:customStyle="1" w:styleId="208">
    <w:name w:val="xtb-gr-20"/>
    <w:basedOn w:val="182"/>
    <w:link w:val="1"/>
    <w:uiPriority w:val="0"/>
  </w:style>
  <w:style w:type="character" w:customStyle="1" w:styleId="209">
    <w:name w:val="lm5-l-x-t-sp4"/>
    <w:basedOn w:val="182"/>
    <w:link w:val="1"/>
    <w:uiPriority w:val="0"/>
  </w:style>
  <w:style w:type="character" w:customStyle="1" w:styleId="210">
    <w:name w:val="zx-span5"/>
    <w:basedOn w:val="182"/>
    <w:link w:val="1"/>
    <w:uiPriority w:val="0"/>
  </w:style>
  <w:style w:type="character" w:customStyle="1" w:styleId="211">
    <w:name w:val="zy-fr-bj12"/>
    <w:basedOn w:val="182"/>
    <w:link w:val="1"/>
    <w:uiPriority w:val="0"/>
  </w:style>
  <w:style w:type="character" w:customStyle="1" w:styleId="212">
    <w:name w:val="xtb-fr-11"/>
    <w:basedOn w:val="182"/>
    <w:link w:val="1"/>
    <w:uiPriority w:val="0"/>
  </w:style>
  <w:style w:type="character" w:customStyle="1" w:styleId="213">
    <w:name w:val="xtb-fr-13"/>
    <w:basedOn w:val="182"/>
    <w:link w:val="1"/>
    <w:uiPriority w:val="0"/>
  </w:style>
  <w:style w:type="character" w:customStyle="1" w:styleId="214">
    <w:name w:val="zy-gr-bj15"/>
    <w:basedOn w:val="182"/>
    <w:link w:val="1"/>
    <w:uiPriority w:val="0"/>
  </w:style>
  <w:style w:type="character" w:customStyle="1" w:styleId="215">
    <w:name w:val="hdjl-x-l-x-sp1"/>
    <w:basedOn w:val="182"/>
    <w:link w:val="1"/>
    <w:uiPriority w:val="0"/>
    <w:rPr>
      <w:color w:val="BFBFBF"/>
      <w:sz w:val="24"/>
      <w:szCs w:val="24"/>
    </w:rPr>
  </w:style>
  <w:style w:type="character" w:customStyle="1" w:styleId="216">
    <w:name w:val="hdxdata"/>
    <w:basedOn w:val="182"/>
    <w:link w:val="1"/>
    <w:uiPriority w:val="0"/>
  </w:style>
  <w:style w:type="character" w:customStyle="1" w:styleId="217">
    <w:name w:val="zy-gr-bj7"/>
    <w:basedOn w:val="182"/>
    <w:link w:val="1"/>
    <w:uiPriority w:val="0"/>
  </w:style>
  <w:style w:type="character" w:customStyle="1" w:styleId="218">
    <w:name w:val="bsfw-sp3"/>
    <w:basedOn w:val="182"/>
    <w:link w:val="1"/>
    <w:uiPriority w:val="0"/>
    <w:rPr>
      <w:shd w:val="clear" w:color="auto" w:fill="EEEEEE"/>
    </w:rPr>
  </w:style>
  <w:style w:type="character" w:customStyle="1" w:styleId="219">
    <w:name w:val="xtb-gr-17"/>
    <w:basedOn w:val="182"/>
    <w:link w:val="1"/>
    <w:uiPriority w:val="0"/>
  </w:style>
  <w:style w:type="character" w:customStyle="1" w:styleId="220">
    <w:name w:val="zy-fr-bj9"/>
    <w:basedOn w:val="182"/>
    <w:link w:val="1"/>
    <w:uiPriority w:val="0"/>
  </w:style>
  <w:style w:type="character" w:customStyle="1" w:styleId="221">
    <w:name w:val="xtb-fr-23"/>
    <w:basedOn w:val="182"/>
    <w:link w:val="1"/>
    <w:uiPriority w:val="0"/>
  </w:style>
  <w:style w:type="character" w:customStyle="1" w:styleId="222">
    <w:name w:val="xtb-gr-10"/>
    <w:basedOn w:val="182"/>
    <w:link w:val="1"/>
    <w:uiPriority w:val="0"/>
  </w:style>
  <w:style w:type="character" w:customStyle="1" w:styleId="223">
    <w:name w:val="zx-span4"/>
    <w:basedOn w:val="182"/>
    <w:link w:val="1"/>
    <w:uiPriority w:val="0"/>
  </w:style>
  <w:style w:type="character" w:customStyle="1" w:styleId="224">
    <w:name w:val="xtb-fr-10"/>
    <w:basedOn w:val="182"/>
    <w:link w:val="1"/>
    <w:uiPriority w:val="0"/>
  </w:style>
  <w:style w:type="character" w:customStyle="1" w:styleId="225">
    <w:name w:val="xtb-gr-15"/>
    <w:basedOn w:val="182"/>
    <w:link w:val="1"/>
    <w:uiPriority w:val="0"/>
  </w:style>
  <w:style w:type="character" w:customStyle="1" w:styleId="226">
    <w:name w:val="zy-fr-bj3"/>
    <w:basedOn w:val="182"/>
    <w:link w:val="1"/>
    <w:uiPriority w:val="0"/>
  </w:style>
  <w:style w:type="character" w:customStyle="1" w:styleId="227">
    <w:name w:val="xtb-fr-24"/>
    <w:basedOn w:val="182"/>
    <w:link w:val="1"/>
    <w:uiPriority w:val="0"/>
  </w:style>
  <w:style w:type="character" w:customStyle="1" w:styleId="228">
    <w:name w:val="zy-gr-bj16"/>
    <w:basedOn w:val="182"/>
    <w:link w:val="1"/>
    <w:uiPriority w:val="0"/>
  </w:style>
  <w:style w:type="character" w:customStyle="1" w:styleId="229">
    <w:name w:val="zx-span31"/>
    <w:basedOn w:val="182"/>
    <w:link w:val="1"/>
    <w:uiPriority w:val="0"/>
    <w:rPr>
      <w:color w:val="FFFFFF"/>
    </w:rPr>
  </w:style>
  <w:style w:type="character" w:customStyle="1" w:styleId="230">
    <w:name w:val="xtb-fr-09"/>
    <w:basedOn w:val="182"/>
    <w:link w:val="1"/>
    <w:uiPriority w:val="0"/>
  </w:style>
  <w:style w:type="character" w:customStyle="1" w:styleId="231">
    <w:name w:val="zy-fr-bj8"/>
    <w:basedOn w:val="182"/>
    <w:link w:val="1"/>
    <w:uiPriority w:val="0"/>
  </w:style>
  <w:style w:type="character" w:customStyle="1" w:styleId="232">
    <w:name w:val="xtb-gr-06"/>
    <w:basedOn w:val="182"/>
    <w:link w:val="1"/>
    <w:uiPriority w:val="0"/>
  </w:style>
  <w:style w:type="character" w:customStyle="1" w:styleId="233">
    <w:name w:val="zy-fr-bj13"/>
    <w:basedOn w:val="182"/>
    <w:link w:val="1"/>
    <w:uiPriority w:val="0"/>
  </w:style>
  <w:style w:type="character" w:customStyle="1" w:styleId="234">
    <w:name w:val="zy-fr-bj11"/>
    <w:basedOn w:val="182"/>
    <w:link w:val="1"/>
    <w:uiPriority w:val="0"/>
  </w:style>
  <w:style w:type="character" w:customStyle="1" w:styleId="235">
    <w:name w:val="xtb-gr-08"/>
    <w:basedOn w:val="182"/>
    <w:link w:val="1"/>
    <w:uiPriority w:val="0"/>
  </w:style>
  <w:style w:type="character" w:customStyle="1" w:styleId="236">
    <w:name w:val="xtb-gr-07"/>
    <w:basedOn w:val="182"/>
    <w:link w:val="1"/>
    <w:uiPriority w:val="0"/>
  </w:style>
  <w:style w:type="character" w:customStyle="1" w:styleId="237">
    <w:name w:val="xtb-fr-20"/>
    <w:basedOn w:val="182"/>
    <w:link w:val="1"/>
    <w:uiPriority w:val="0"/>
  </w:style>
  <w:style w:type="character" w:customStyle="1" w:styleId="238">
    <w:name w:val="bsfw-sp4"/>
    <w:basedOn w:val="182"/>
    <w:link w:val="1"/>
    <w:uiPriority w:val="0"/>
    <w:rPr>
      <w:shd w:val="clear" w:color="auto" w:fill="EEEEEE"/>
    </w:rPr>
  </w:style>
  <w:style w:type="character" w:customStyle="1" w:styleId="239">
    <w:name w:val="zy-fr-bj20"/>
    <w:basedOn w:val="182"/>
    <w:link w:val="1"/>
    <w:uiPriority w:val="0"/>
  </w:style>
  <w:style w:type="character" w:customStyle="1" w:styleId="240">
    <w:name w:val="zy-gr-bj3"/>
    <w:basedOn w:val="182"/>
    <w:link w:val="1"/>
    <w:uiPriority w:val="0"/>
  </w:style>
  <w:style w:type="character" w:customStyle="1" w:styleId="241">
    <w:name w:val="bsfw-sp11"/>
    <w:basedOn w:val="182"/>
    <w:link w:val="1"/>
    <w:uiPriority w:val="0"/>
    <w:rPr>
      <w:color w:val="FFFFFF"/>
    </w:rPr>
  </w:style>
  <w:style w:type="character" w:customStyle="1" w:styleId="242">
    <w:name w:val="xtb-fr-21"/>
    <w:basedOn w:val="182"/>
    <w:link w:val="1"/>
    <w:uiPriority w:val="0"/>
  </w:style>
  <w:style w:type="character" w:customStyle="1" w:styleId="243">
    <w:name w:val="zy-gr-bj22"/>
    <w:basedOn w:val="182"/>
    <w:link w:val="1"/>
    <w:uiPriority w:val="0"/>
  </w:style>
  <w:style w:type="character" w:customStyle="1" w:styleId="244">
    <w:name w:val="hover83"/>
    <w:basedOn w:val="182"/>
    <w:link w:val="1"/>
    <w:uiPriority w:val="0"/>
  </w:style>
  <w:style w:type="character" w:customStyle="1" w:styleId="245">
    <w:name w:val="xtb-gr-02"/>
    <w:basedOn w:val="182"/>
    <w:link w:val="1"/>
    <w:uiPriority w:val="0"/>
  </w:style>
  <w:style w:type="character" w:customStyle="1" w:styleId="246">
    <w:name w:val="zy-fr-bj30"/>
    <w:basedOn w:val="182"/>
    <w:link w:val="1"/>
    <w:uiPriority w:val="0"/>
  </w:style>
  <w:style w:type="character" w:customStyle="1" w:styleId="247">
    <w:name w:val="zx-span3"/>
    <w:basedOn w:val="182"/>
    <w:link w:val="1"/>
    <w:uiPriority w:val="0"/>
  </w:style>
  <w:style w:type="character" w:customStyle="1" w:styleId="248">
    <w:name w:val="r-5-l-sp3"/>
    <w:basedOn w:val="182"/>
    <w:link w:val="1"/>
    <w:uiPriority w:val="0"/>
  </w:style>
  <w:style w:type="character" w:customStyle="1" w:styleId="249">
    <w:name w:val="xtb-gr-12"/>
    <w:basedOn w:val="182"/>
    <w:link w:val="1"/>
    <w:uiPriority w:val="0"/>
  </w:style>
  <w:style w:type="character" w:customStyle="1" w:styleId="250">
    <w:name w:val="zy-gr-bj10"/>
    <w:basedOn w:val="182"/>
    <w:link w:val="1"/>
    <w:uiPriority w:val="0"/>
  </w:style>
  <w:style w:type="character" w:customStyle="1" w:styleId="251">
    <w:name w:val="xtb-gr-04"/>
    <w:basedOn w:val="182"/>
    <w:link w:val="1"/>
    <w:uiPriority w:val="0"/>
  </w:style>
  <w:style w:type="character" w:customStyle="1" w:styleId="252">
    <w:name w:val="zx-span11"/>
    <w:basedOn w:val="182"/>
    <w:link w:val="1"/>
    <w:uiPriority w:val="0"/>
    <w:rPr>
      <w:color w:val="FFFFFF"/>
    </w:rPr>
  </w:style>
  <w:style w:type="character" w:customStyle="1" w:styleId="253">
    <w:name w:val="zy-gr-bj18"/>
    <w:basedOn w:val="182"/>
    <w:link w:val="1"/>
    <w:uiPriority w:val="0"/>
  </w:style>
  <w:style w:type="character" w:customStyle="1" w:styleId="254">
    <w:name w:val="xtb-fr-16"/>
    <w:basedOn w:val="182"/>
    <w:link w:val="1"/>
    <w:uiPriority w:val="0"/>
  </w:style>
  <w:style w:type="character" w:customStyle="1" w:styleId="255">
    <w:name w:val="zx-xuan9"/>
    <w:basedOn w:val="182"/>
    <w:link w:val="1"/>
    <w:uiPriority w:val="0"/>
    <w:rPr>
      <w:shd w:val="clear" w:color="auto" w:fill="3366CC"/>
    </w:rPr>
  </w:style>
  <w:style w:type="character" w:customStyle="1" w:styleId="256">
    <w:name w:val="zx-span41"/>
    <w:basedOn w:val="182"/>
    <w:link w:val="1"/>
    <w:uiPriority w:val="0"/>
    <w:rPr>
      <w:color w:val="FFFFFF"/>
    </w:rPr>
  </w:style>
  <w:style w:type="character" w:customStyle="1" w:styleId="257">
    <w:name w:val="xtb-fr-01"/>
    <w:basedOn w:val="182"/>
    <w:link w:val="1"/>
    <w:uiPriority w:val="0"/>
  </w:style>
  <w:style w:type="character" w:customStyle="1" w:styleId="258">
    <w:name w:val="hover85"/>
    <w:basedOn w:val="182"/>
    <w:link w:val="1"/>
    <w:uiPriority w:val="0"/>
    <w:rPr>
      <w:shd w:val="clear" w:color="auto" w:fill="00479D"/>
    </w:rPr>
  </w:style>
  <w:style w:type="character" w:customStyle="1" w:styleId="259">
    <w:name w:val="bsfw-sp2"/>
    <w:basedOn w:val="182"/>
    <w:link w:val="1"/>
    <w:uiPriority w:val="0"/>
    <w:rPr>
      <w:shd w:val="clear" w:color="auto" w:fill="EEEEEE"/>
    </w:rPr>
  </w:style>
  <w:style w:type="character" w:customStyle="1" w:styleId="260">
    <w:name w:val="xtb-fr-17"/>
    <w:basedOn w:val="182"/>
    <w:link w:val="1"/>
    <w:uiPriority w:val="0"/>
  </w:style>
  <w:style w:type="character" w:customStyle="1" w:styleId="261">
    <w:name w:val="xtb-gr-18"/>
    <w:basedOn w:val="182"/>
    <w:link w:val="1"/>
    <w:uiPriority w:val="0"/>
  </w:style>
  <w:style w:type="character" w:customStyle="1" w:styleId="262">
    <w:name w:val="xtb-gr-16"/>
    <w:basedOn w:val="182"/>
    <w:link w:val="1"/>
    <w:uiPriority w:val="0"/>
  </w:style>
  <w:style w:type="character" w:customStyle="1" w:styleId="263">
    <w:name w:val="xtb-fr-03"/>
    <w:basedOn w:val="182"/>
    <w:link w:val="1"/>
    <w:uiPriority w:val="0"/>
  </w:style>
  <w:style w:type="character" w:customStyle="1" w:styleId="264">
    <w:name w:val="zy-fr-bj29"/>
    <w:basedOn w:val="182"/>
    <w:link w:val="1"/>
    <w:uiPriority w:val="0"/>
  </w:style>
  <w:style w:type="character" w:customStyle="1" w:styleId="265">
    <w:name w:val="zy-fr-bj5"/>
    <w:basedOn w:val="182"/>
    <w:link w:val="1"/>
    <w:uiPriority w:val="0"/>
  </w:style>
  <w:style w:type="character" w:customStyle="1" w:styleId="266">
    <w:name w:val="zy-gr-bj27"/>
    <w:basedOn w:val="182"/>
    <w:link w:val="1"/>
    <w:uiPriority w:val="0"/>
  </w:style>
  <w:style w:type="character" w:customStyle="1" w:styleId="267">
    <w:name w:val="hdxdata1"/>
    <w:basedOn w:val="182"/>
    <w:link w:val="1"/>
    <w:uiPriority w:val="0"/>
  </w:style>
  <w:style w:type="character" w:customStyle="1" w:styleId="268">
    <w:name w:val="zy-fr-bj21"/>
    <w:basedOn w:val="182"/>
    <w:link w:val="1"/>
    <w:uiPriority w:val="0"/>
  </w:style>
  <w:style w:type="character" w:customStyle="1" w:styleId="269">
    <w:name w:val="zy-fr-bj23"/>
    <w:basedOn w:val="182"/>
    <w:link w:val="1"/>
    <w:uiPriority w:val="0"/>
  </w:style>
  <w:style w:type="character" w:customStyle="1" w:styleId="270">
    <w:name w:val="zy-fr-bj10"/>
    <w:basedOn w:val="182"/>
    <w:link w:val="1"/>
    <w:uiPriority w:val="0"/>
  </w:style>
  <w:style w:type="character" w:customStyle="1" w:styleId="271">
    <w:name w:val="hdjl-x-l-m-sp2"/>
    <w:basedOn w:val="182"/>
    <w:link w:val="1"/>
    <w:uiPriority w:val="0"/>
  </w:style>
  <w:style w:type="character" w:customStyle="1" w:styleId="272">
    <w:name w:val="zy-gr-bj11"/>
    <w:basedOn w:val="182"/>
    <w:link w:val="1"/>
    <w:uiPriority w:val="0"/>
  </w:style>
  <w:style w:type="character" w:customStyle="1" w:styleId="273">
    <w:name w:val="r-5-l-sp2"/>
    <w:basedOn w:val="182"/>
    <w:link w:val="1"/>
    <w:uiPriority w:val="0"/>
  </w:style>
  <w:style w:type="character" w:customStyle="1" w:styleId="274">
    <w:name w:val="bsfw-sp1"/>
    <w:basedOn w:val="182"/>
    <w:link w:val="1"/>
    <w:uiPriority w:val="0"/>
    <w:rPr>
      <w:shd w:val="clear" w:color="auto" w:fill="EEEEEE"/>
    </w:rPr>
  </w:style>
  <w:style w:type="character" w:customStyle="1" w:styleId="275">
    <w:name w:val="zx-span1"/>
    <w:basedOn w:val="182"/>
    <w:link w:val="1"/>
    <w:uiPriority w:val="0"/>
  </w:style>
  <w:style w:type="character" w:customStyle="1" w:styleId="276">
    <w:name w:val="zy-gr-bj14"/>
    <w:basedOn w:val="182"/>
    <w:link w:val="1"/>
    <w:uiPriority w:val="0"/>
  </w:style>
  <w:style w:type="character" w:customStyle="1" w:styleId="277">
    <w:name w:val="zy-fr-bj14"/>
    <w:basedOn w:val="182"/>
    <w:link w:val="1"/>
    <w:uiPriority w:val="0"/>
  </w:style>
  <w:style w:type="character" w:customStyle="1" w:styleId="278">
    <w:name w:val="zy-gr-bj9"/>
    <w:basedOn w:val="182"/>
    <w:link w:val="1"/>
    <w:uiPriority w:val="0"/>
  </w:style>
  <w:style w:type="character" w:customStyle="1" w:styleId="279">
    <w:name w:val="r-5-l-sp1"/>
    <w:basedOn w:val="182"/>
    <w:link w:val="1"/>
    <w:uiPriority w:val="0"/>
  </w:style>
  <w:style w:type="character" w:customStyle="1" w:styleId="280">
    <w:name w:val="xtb-gr-11"/>
    <w:basedOn w:val="182"/>
    <w:link w:val="1"/>
    <w:uiPriority w:val="0"/>
  </w:style>
  <w:style w:type="character" w:customStyle="1" w:styleId="281">
    <w:name w:val="zy-fr-bj26"/>
    <w:basedOn w:val="182"/>
    <w:link w:val="1"/>
    <w:uiPriority w:val="0"/>
  </w:style>
  <w:style w:type="character" w:customStyle="1" w:styleId="282">
    <w:name w:val="zy-gr-bj21"/>
    <w:basedOn w:val="182"/>
    <w:link w:val="1"/>
    <w:uiPriority w:val="0"/>
  </w:style>
  <w:style w:type="character" w:customStyle="1" w:styleId="283">
    <w:name w:val="zy-fr-bj16"/>
    <w:basedOn w:val="182"/>
    <w:link w:val="1"/>
    <w:uiPriority w:val="0"/>
  </w:style>
  <w:style w:type="character" w:customStyle="1" w:styleId="284">
    <w:name w:val="zy-fr-bj28"/>
    <w:basedOn w:val="182"/>
    <w:link w:val="1"/>
    <w:uiPriority w:val="0"/>
  </w:style>
  <w:style w:type="character" w:customStyle="1" w:styleId="285">
    <w:name w:val="zy-gr-bj12"/>
    <w:basedOn w:val="182"/>
    <w:link w:val="1"/>
    <w:uiPriority w:val="0"/>
  </w:style>
  <w:style w:type="character" w:customStyle="1" w:styleId="286">
    <w:name w:val="bsfw-sp31"/>
    <w:basedOn w:val="182"/>
    <w:link w:val="1"/>
    <w:uiPriority w:val="0"/>
    <w:rPr>
      <w:color w:val="FFFFFF"/>
    </w:rPr>
  </w:style>
  <w:style w:type="character" w:customStyle="1" w:styleId="287">
    <w:name w:val="zy-gr-bj4"/>
    <w:basedOn w:val="182"/>
    <w:link w:val="1"/>
    <w:uiPriority w:val="0"/>
  </w:style>
  <w:style w:type="character" w:customStyle="1" w:styleId="288">
    <w:name w:val="zy-fr-bj15"/>
    <w:basedOn w:val="182"/>
    <w:link w:val="1"/>
    <w:uiPriority w:val="0"/>
  </w:style>
  <w:style w:type="character" w:customStyle="1" w:styleId="289">
    <w:name w:val="hover84"/>
    <w:basedOn w:val="182"/>
    <w:link w:val="1"/>
    <w:uiPriority w:val="0"/>
  </w:style>
  <w:style w:type="character" w:customStyle="1" w:styleId="290">
    <w:name w:val="zx-xuan4"/>
    <w:basedOn w:val="182"/>
    <w:link w:val="1"/>
    <w:uiPriority w:val="0"/>
    <w:rPr>
      <w:shd w:val="clear" w:color="auto" w:fill="FFFFFF"/>
    </w:rPr>
  </w:style>
  <w:style w:type="character" w:customStyle="1" w:styleId="291">
    <w:name w:val="zy-gr-bj25"/>
    <w:basedOn w:val="182"/>
    <w:link w:val="1"/>
    <w:uiPriority w:val="0"/>
  </w:style>
  <w:style w:type="character" w:customStyle="1" w:styleId="292">
    <w:name w:val="xtb-fr-04"/>
    <w:basedOn w:val="182"/>
    <w:link w:val="1"/>
    <w:uiPriority w:val="0"/>
  </w:style>
  <w:style w:type="character" w:customStyle="1" w:styleId="293">
    <w:name w:val="zy-gr-bj6"/>
    <w:basedOn w:val="182"/>
    <w:link w:val="1"/>
    <w:uiPriority w:val="0"/>
  </w:style>
  <w:style w:type="character" w:customStyle="1" w:styleId="294">
    <w:name w:val="zx-span2"/>
    <w:basedOn w:val="182"/>
    <w:link w:val="1"/>
    <w:uiPriority w:val="0"/>
  </w:style>
  <w:style w:type="character" w:customStyle="1" w:styleId="295">
    <w:name w:val="zx-span21"/>
    <w:basedOn w:val="182"/>
    <w:link w:val="1"/>
    <w:uiPriority w:val="0"/>
    <w:rPr>
      <w:color w:val="FFFFFF"/>
    </w:rPr>
  </w:style>
  <w:style w:type="character" w:customStyle="1" w:styleId="296">
    <w:name w:val="zy-gr-bj20"/>
    <w:basedOn w:val="182"/>
    <w:link w:val="1"/>
    <w:uiPriority w:val="0"/>
  </w:style>
  <w:style w:type="character" w:customStyle="1" w:styleId="297">
    <w:name w:val="xtb-gr-09"/>
    <w:basedOn w:val="182"/>
    <w:link w:val="1"/>
    <w:uiPriority w:val="0"/>
  </w:style>
  <w:style w:type="character" w:customStyle="1" w:styleId="298">
    <w:name w:val="zy-gr-bj24"/>
    <w:basedOn w:val="182"/>
    <w:link w:val="1"/>
    <w:uiPriority w:val="0"/>
  </w:style>
  <w:style w:type="character" w:customStyle="1" w:styleId="299">
    <w:name w:val="zy-fr-bj4"/>
    <w:basedOn w:val="182"/>
    <w:link w:val="1"/>
    <w:uiPriority w:val="0"/>
  </w:style>
  <w:style w:type="character" w:customStyle="1" w:styleId="300">
    <w:name w:val="zx-span51"/>
    <w:basedOn w:val="182"/>
    <w:link w:val="1"/>
    <w:uiPriority w:val="0"/>
    <w:rPr>
      <w:color w:val="FFFFFF"/>
    </w:rPr>
  </w:style>
  <w:style w:type="character" w:customStyle="1" w:styleId="301">
    <w:name w:val="xtb-fr-12"/>
    <w:basedOn w:val="182"/>
    <w:link w:val="1"/>
    <w:uiPriority w:val="0"/>
  </w:style>
  <w:style w:type="character" w:customStyle="1" w:styleId="302">
    <w:name w:val="zy-fr-bj2"/>
    <w:basedOn w:val="182"/>
    <w:link w:val="1"/>
    <w:uiPriority w:val="0"/>
  </w:style>
  <w:style w:type="character" w:customStyle="1" w:styleId="303">
    <w:name w:val="lm5-l-x-t-sp1"/>
    <w:basedOn w:val="182"/>
    <w:link w:val="1"/>
    <w:uiPriority w:val="0"/>
  </w:style>
  <w:style w:type="character" w:customStyle="1" w:styleId="304">
    <w:name w:val="xtb-fr-14"/>
    <w:basedOn w:val="182"/>
    <w:link w:val="1"/>
    <w:uiPriority w:val="0"/>
  </w:style>
  <w:style w:type="character" w:customStyle="1" w:styleId="305">
    <w:name w:val="bsfw-sp21"/>
    <w:basedOn w:val="182"/>
    <w:link w:val="1"/>
    <w:uiPriority w:val="0"/>
    <w:rPr>
      <w:color w:val="FFFFFF"/>
    </w:rPr>
  </w:style>
  <w:style w:type="character" w:customStyle="1" w:styleId="306">
    <w:name w:val="xtb-fr-06"/>
    <w:basedOn w:val="182"/>
    <w:link w:val="1"/>
    <w:uiPriority w:val="0"/>
  </w:style>
  <w:style w:type="character" w:customStyle="1" w:styleId="307">
    <w:name w:val="zy-fr-bj6"/>
    <w:basedOn w:val="182"/>
    <w:link w:val="1"/>
    <w:uiPriority w:val="0"/>
  </w:style>
  <w:style w:type="character" w:customStyle="1" w:styleId="308">
    <w:name w:val="zy-fr-bj19"/>
    <w:basedOn w:val="182"/>
    <w:link w:val="1"/>
    <w:uiPriority w:val="0"/>
  </w:style>
  <w:style w:type="character" w:customStyle="1" w:styleId="309">
    <w:name w:val="zy-fr-bj22"/>
    <w:basedOn w:val="182"/>
    <w:link w:val="1"/>
    <w:uiPriority w:val="0"/>
  </w:style>
  <w:style w:type="character" w:customStyle="1" w:styleId="310">
    <w:name w:val="xtb-gr-01"/>
    <w:basedOn w:val="182"/>
    <w:link w:val="1"/>
    <w:uiPriority w:val="0"/>
  </w:style>
  <w:style w:type="character" w:customStyle="1" w:styleId="311">
    <w:name w:val="xtb-gr-13"/>
    <w:basedOn w:val="182"/>
    <w:link w:val="1"/>
    <w:uiPriority w:val="0"/>
  </w:style>
  <w:style w:type="character" w:customStyle="1" w:styleId="312">
    <w:name w:val="xtb-fr-02"/>
    <w:basedOn w:val="182"/>
    <w:link w:val="1"/>
    <w:uiPriority w:val="0"/>
  </w:style>
  <w:style w:type="character" w:customStyle="1" w:styleId="313">
    <w:name w:val="zy-fr-bj18"/>
    <w:basedOn w:val="182"/>
    <w:link w:val="1"/>
    <w:uiPriority w:val="0"/>
  </w:style>
  <w:style w:type="character" w:customStyle="1" w:styleId="314">
    <w:name w:val="zy-gr-bj19"/>
    <w:basedOn w:val="182"/>
    <w:link w:val="1"/>
    <w:uiPriority w:val="0"/>
  </w:style>
  <w:style w:type="character" w:customStyle="1" w:styleId="315">
    <w:name w:val="zy-gr-bj8"/>
    <w:basedOn w:val="182"/>
    <w:link w:val="1"/>
    <w:uiPriority w:val="0"/>
  </w:style>
  <w:style w:type="character" w:customStyle="1" w:styleId="316">
    <w:name w:val="zy-fr-bj27"/>
    <w:basedOn w:val="182"/>
    <w:link w:val="1"/>
    <w:uiPriority w:val="0"/>
  </w:style>
  <w:style w:type="character" w:customStyle="1" w:styleId="317">
    <w:name w:val="zy-fr-bj25"/>
    <w:basedOn w:val="182"/>
    <w:link w:val="1"/>
    <w:uiPriority w:val="0"/>
  </w:style>
  <w:style w:type="character" w:customStyle="1" w:styleId="318">
    <w:name w:val="xtb-fr-07"/>
    <w:basedOn w:val="182"/>
    <w:link w:val="1"/>
    <w:uiPriority w:val="0"/>
  </w:style>
  <w:style w:type="character" w:customStyle="1" w:styleId="319">
    <w:name w:val="zy-gr-bj17"/>
    <w:basedOn w:val="182"/>
    <w:link w:val="1"/>
    <w:uiPriority w:val="0"/>
  </w:style>
  <w:style w:type="character" w:customStyle="1" w:styleId="320">
    <w:name w:val="zy-fr-bj1"/>
    <w:basedOn w:val="182"/>
    <w:link w:val="1"/>
    <w:uiPriority w:val="0"/>
  </w:style>
  <w:style w:type="character" w:customStyle="1" w:styleId="321">
    <w:name w:val="zy-fr-bj17"/>
    <w:basedOn w:val="182"/>
    <w:link w:val="1"/>
    <w:uiPriority w:val="0"/>
  </w:style>
  <w:style w:type="character" w:customStyle="1" w:styleId="322">
    <w:name w:val="zy-gr-bj13"/>
    <w:basedOn w:val="182"/>
    <w:link w:val="1"/>
    <w:uiPriority w:val="0"/>
  </w:style>
  <w:style w:type="character" w:customStyle="1" w:styleId="323">
    <w:name w:val="xtb-gr-14"/>
    <w:basedOn w:val="182"/>
    <w:link w:val="1"/>
    <w:uiPriority w:val="0"/>
  </w:style>
  <w:style w:type="character" w:customStyle="1" w:styleId="324">
    <w:name w:val="xtb-gr-03"/>
    <w:basedOn w:val="182"/>
    <w:link w:val="1"/>
    <w:uiPriority w:val="0"/>
  </w:style>
  <w:style w:type="character" w:customStyle="1" w:styleId="325">
    <w:name w:val="hover82"/>
    <w:basedOn w:val="182"/>
    <w:link w:val="1"/>
    <w:uiPriority w:val="0"/>
    <w:rPr>
      <w:shd w:val="clear" w:color="auto" w:fill="00479D"/>
    </w:rPr>
  </w:style>
  <w:style w:type="character" w:customStyle="1" w:styleId="326">
    <w:name w:val="xtb-fr-05"/>
    <w:basedOn w:val="182"/>
    <w:link w:val="1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</dc:creator>
  <cp:lastModifiedBy>小黑屋里的小黑污</cp:lastModifiedBy>
  <dcterms:modified xsi:type="dcterms:W3CDTF">2024-08-13T08:36:56Z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E989BF5D429842158733FB1418CB9A77_12</vt:lpwstr>
  </property>
</Properties>
</file>